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7FDF7" w14:textId="77777777" w:rsidR="00DE2D7F" w:rsidRDefault="00DE2D7F">
      <w:pPr>
        <w:spacing w:after="1890"/>
      </w:pPr>
      <w:bookmarkStart w:id="0" w:name="spaceBeforeLogo"/>
    </w:p>
    <w:p w14:paraId="2F26BB42" w14:textId="77777777" w:rsidR="00DE2D7F" w:rsidRDefault="00BC1135">
      <w:pPr>
        <w:spacing w:after="150"/>
        <w:jc w:val="center"/>
      </w:pPr>
      <w:bookmarkStart w:id="1" w:name="logoImage"/>
      <w:bookmarkEnd w:id="0"/>
      <w:r>
        <w:rPr>
          <w:noProof/>
        </w:rPr>
        <w:drawing>
          <wp:inline distT="0" distB="0" distL="0" distR="0" wp14:anchorId="7326976C" wp14:editId="2A8C02CC">
            <wp:extent cx="2921000" cy="111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21000" cy="1117600"/>
                    </a:xfrm>
                    <a:prstGeom prst="rect">
                      <a:avLst/>
                    </a:prstGeom>
                  </pic:spPr>
                </pic:pic>
              </a:graphicData>
            </a:graphic>
          </wp:inline>
        </w:drawing>
      </w:r>
      <w:bookmarkEnd w:id="1"/>
    </w:p>
    <w:p w14:paraId="0CD7B97D" w14:textId="77777777" w:rsidR="00772567" w:rsidRDefault="00772567">
      <w:pPr>
        <w:spacing w:after="150"/>
        <w:jc w:val="center"/>
      </w:pPr>
    </w:p>
    <w:p w14:paraId="7BEA943C" w14:textId="7C336978" w:rsidR="00DE2D7F" w:rsidRDefault="00772567" w:rsidP="00772567">
      <w:pPr>
        <w:spacing w:after="1500"/>
        <w:jc w:val="center"/>
      </w:pPr>
      <w:r>
        <w:rPr>
          <w:noProof/>
        </w:rPr>
        <w:drawing>
          <wp:inline distT="0" distB="0" distL="0" distR="0" wp14:anchorId="5B622644" wp14:editId="0AC6EF51">
            <wp:extent cx="2496496" cy="7953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RH_RGB_Default.eps"/>
                    <pic:cNvPicPr/>
                  </pic:nvPicPr>
                  <pic:blipFill>
                    <a:blip r:embed="rId7">
                      <a:extLst>
                        <a:ext uri="{28A0092B-C50C-407E-A947-70E740481C1C}">
                          <a14:useLocalDpi xmlns:a14="http://schemas.microsoft.com/office/drawing/2010/main" val="0"/>
                        </a:ext>
                      </a:extLst>
                    </a:blip>
                    <a:stretch>
                      <a:fillRect/>
                    </a:stretch>
                  </pic:blipFill>
                  <pic:spPr>
                    <a:xfrm>
                      <a:off x="0" y="0"/>
                      <a:ext cx="2550843" cy="812658"/>
                    </a:xfrm>
                    <a:prstGeom prst="rect">
                      <a:avLst/>
                    </a:prstGeom>
                  </pic:spPr>
                </pic:pic>
              </a:graphicData>
            </a:graphic>
          </wp:inline>
        </w:drawing>
      </w:r>
    </w:p>
    <w:p w14:paraId="7145CA04" w14:textId="77777777" w:rsidR="00DE2D7F" w:rsidRDefault="00BC1135">
      <w:pPr>
        <w:spacing w:after="0"/>
        <w:jc w:val="center"/>
      </w:pPr>
      <w:r>
        <w:rPr>
          <w:rFonts w:ascii="Calibri"/>
          <w:color w:val="000000"/>
          <w:sz w:val="36"/>
        </w:rPr>
        <w:t>DMN Modeler Report</w:t>
      </w:r>
    </w:p>
    <w:p w14:paraId="1D63DDFC" w14:textId="77777777" w:rsidR="00DE2D7F" w:rsidRDefault="00BC1135">
      <w:pPr>
        <w:spacing w:after="150"/>
        <w:jc w:val="center"/>
      </w:pPr>
      <w:proofErr w:type="spellStart"/>
      <w:r>
        <w:rPr>
          <w:rFonts w:ascii="Calibri"/>
          <w:color w:val="000000"/>
          <w:sz w:val="48"/>
        </w:rPr>
        <w:t>DMCommunity</w:t>
      </w:r>
      <w:proofErr w:type="spellEnd"/>
      <w:r>
        <w:rPr>
          <w:rFonts w:ascii="Calibri"/>
          <w:color w:val="000000"/>
          <w:sz w:val="48"/>
        </w:rPr>
        <w:t xml:space="preserve"> Challenge - March 2017</w:t>
      </w:r>
    </w:p>
    <w:p w14:paraId="1CD0F20B" w14:textId="77777777" w:rsidR="00772567" w:rsidRDefault="00772567" w:rsidP="00772567">
      <w:pPr>
        <w:spacing w:after="1200"/>
      </w:pPr>
    </w:p>
    <w:p w14:paraId="2F8F3EF3" w14:textId="77777777" w:rsidR="00DE2D7F" w:rsidRDefault="00BC1135">
      <w:pPr>
        <w:spacing w:after="240"/>
        <w:jc w:val="center"/>
      </w:pPr>
      <w:r>
        <w:rPr>
          <w:rFonts w:ascii="Calibri"/>
          <w:b/>
          <w:color w:val="000000"/>
          <w:sz w:val="28"/>
        </w:rPr>
        <w:t>Published: 5/28/2017</w:t>
      </w:r>
    </w:p>
    <w:p w14:paraId="24B484F0" w14:textId="27DD11BF" w:rsidR="00DE2D7F" w:rsidRDefault="00BC1135" w:rsidP="00772567">
      <w:pPr>
        <w:spacing w:after="1200"/>
        <w:jc w:val="center"/>
      </w:pPr>
      <w:r>
        <w:rPr>
          <w:rFonts w:ascii="Calibri"/>
          <w:b/>
          <w:color w:val="000000"/>
          <w:sz w:val="28"/>
        </w:rPr>
        <w:t>By: Edson Tirelli</w:t>
      </w:r>
    </w:p>
    <w:p w14:paraId="3AAC006C" w14:textId="77777777" w:rsidR="003D73B3" w:rsidRDefault="00BC1135">
      <w:pPr>
        <w:rPr>
          <w:noProof/>
        </w:rPr>
      </w:pPr>
      <w:r>
        <w:br w:type="page"/>
      </w:r>
      <w:r>
        <w:rPr>
          <w:color w:val="000000"/>
          <w:sz w:val="48"/>
        </w:rPr>
        <w:lastRenderedPageBreak/>
        <w:t>Table of Contents</w:t>
      </w:r>
      <w:r>
        <w:fldChar w:fldCharType="begin"/>
      </w:r>
      <w:r>
        <w:instrText>TOC \o "1-3" \h \z \u \h</w:instrText>
      </w:r>
      <w:r>
        <w:fldChar w:fldCharType="separate"/>
      </w:r>
    </w:p>
    <w:p w14:paraId="7398F3B7" w14:textId="77777777" w:rsidR="003D73B3" w:rsidRDefault="00515149">
      <w:pPr>
        <w:pStyle w:val="TOC1"/>
        <w:tabs>
          <w:tab w:val="right" w:leader="dot" w:pos="9350"/>
        </w:tabs>
        <w:rPr>
          <w:rFonts w:eastAsiaTheme="minorEastAsia"/>
          <w:noProof/>
          <w:sz w:val="24"/>
          <w:szCs w:val="24"/>
        </w:rPr>
      </w:pPr>
      <w:hyperlink w:anchor="_Toc483833761" w:history="1">
        <w:r w:rsidR="003D73B3" w:rsidRPr="00C52EAC">
          <w:rPr>
            <w:rStyle w:val="Hyperlink"/>
            <w:rFonts w:ascii="Calibri"/>
            <w:noProof/>
          </w:rPr>
          <w:t>Introduction</w:t>
        </w:r>
        <w:r w:rsidR="003D73B3">
          <w:rPr>
            <w:noProof/>
            <w:webHidden/>
          </w:rPr>
          <w:tab/>
        </w:r>
        <w:r w:rsidR="003D73B3">
          <w:rPr>
            <w:noProof/>
            <w:webHidden/>
          </w:rPr>
          <w:fldChar w:fldCharType="begin"/>
        </w:r>
        <w:r w:rsidR="003D73B3">
          <w:rPr>
            <w:noProof/>
            <w:webHidden/>
          </w:rPr>
          <w:instrText xml:space="preserve"> PAGEREF _Toc483833761 \h </w:instrText>
        </w:r>
        <w:r w:rsidR="003D73B3">
          <w:rPr>
            <w:noProof/>
            <w:webHidden/>
          </w:rPr>
        </w:r>
        <w:r w:rsidR="003D73B3">
          <w:rPr>
            <w:noProof/>
            <w:webHidden/>
          </w:rPr>
          <w:fldChar w:fldCharType="separate"/>
        </w:r>
        <w:r w:rsidR="003D73B3">
          <w:rPr>
            <w:noProof/>
            <w:webHidden/>
          </w:rPr>
          <w:t>3</w:t>
        </w:r>
        <w:r w:rsidR="003D73B3">
          <w:rPr>
            <w:noProof/>
            <w:webHidden/>
          </w:rPr>
          <w:fldChar w:fldCharType="end"/>
        </w:r>
      </w:hyperlink>
    </w:p>
    <w:p w14:paraId="4DCAB46E" w14:textId="77777777" w:rsidR="003D73B3" w:rsidRDefault="00515149">
      <w:pPr>
        <w:pStyle w:val="TOC1"/>
        <w:tabs>
          <w:tab w:val="right" w:leader="dot" w:pos="9350"/>
        </w:tabs>
        <w:rPr>
          <w:rFonts w:eastAsiaTheme="minorEastAsia"/>
          <w:noProof/>
          <w:sz w:val="24"/>
          <w:szCs w:val="24"/>
        </w:rPr>
      </w:pPr>
      <w:hyperlink w:anchor="_Toc483833762" w:history="1">
        <w:r w:rsidR="003D73B3" w:rsidRPr="00C52EAC">
          <w:rPr>
            <w:rStyle w:val="Hyperlink"/>
            <w:rFonts w:ascii="Calibri"/>
            <w:noProof/>
          </w:rPr>
          <w:t>DMCommunity Challenge - Match 2017</w:t>
        </w:r>
        <w:r w:rsidR="003D73B3">
          <w:rPr>
            <w:noProof/>
            <w:webHidden/>
          </w:rPr>
          <w:tab/>
        </w:r>
        <w:r w:rsidR="003D73B3">
          <w:rPr>
            <w:noProof/>
            <w:webHidden/>
          </w:rPr>
          <w:fldChar w:fldCharType="begin"/>
        </w:r>
        <w:r w:rsidR="003D73B3">
          <w:rPr>
            <w:noProof/>
            <w:webHidden/>
          </w:rPr>
          <w:instrText xml:space="preserve"> PAGEREF _Toc483833762 \h </w:instrText>
        </w:r>
        <w:r w:rsidR="003D73B3">
          <w:rPr>
            <w:noProof/>
            <w:webHidden/>
          </w:rPr>
        </w:r>
        <w:r w:rsidR="003D73B3">
          <w:rPr>
            <w:noProof/>
            <w:webHidden/>
          </w:rPr>
          <w:fldChar w:fldCharType="separate"/>
        </w:r>
        <w:r w:rsidR="003D73B3">
          <w:rPr>
            <w:noProof/>
            <w:webHidden/>
          </w:rPr>
          <w:t>4</w:t>
        </w:r>
        <w:r w:rsidR="003D73B3">
          <w:rPr>
            <w:noProof/>
            <w:webHidden/>
          </w:rPr>
          <w:fldChar w:fldCharType="end"/>
        </w:r>
      </w:hyperlink>
    </w:p>
    <w:p w14:paraId="7478D106" w14:textId="77777777" w:rsidR="003D73B3" w:rsidRDefault="00515149">
      <w:pPr>
        <w:pStyle w:val="TOC2"/>
        <w:tabs>
          <w:tab w:val="right" w:leader="dot" w:pos="9350"/>
        </w:tabs>
        <w:rPr>
          <w:rFonts w:eastAsiaTheme="minorEastAsia"/>
          <w:noProof/>
          <w:sz w:val="24"/>
          <w:szCs w:val="24"/>
        </w:rPr>
      </w:pPr>
      <w:hyperlink w:anchor="_Toc483833763" w:history="1">
        <w:r w:rsidR="003D73B3" w:rsidRPr="00C52EAC">
          <w:rPr>
            <w:rStyle w:val="Hyperlink"/>
            <w:rFonts w:ascii="Calibri"/>
            <w:noProof/>
          </w:rPr>
          <w:t>Decision Requirement Diagram</w:t>
        </w:r>
        <w:r w:rsidR="003D73B3">
          <w:rPr>
            <w:noProof/>
            <w:webHidden/>
          </w:rPr>
          <w:tab/>
        </w:r>
        <w:r w:rsidR="003D73B3">
          <w:rPr>
            <w:noProof/>
            <w:webHidden/>
          </w:rPr>
          <w:fldChar w:fldCharType="begin"/>
        </w:r>
        <w:r w:rsidR="003D73B3">
          <w:rPr>
            <w:noProof/>
            <w:webHidden/>
          </w:rPr>
          <w:instrText xml:space="preserve"> PAGEREF _Toc483833763 \h </w:instrText>
        </w:r>
        <w:r w:rsidR="003D73B3">
          <w:rPr>
            <w:noProof/>
            <w:webHidden/>
          </w:rPr>
        </w:r>
        <w:r w:rsidR="003D73B3">
          <w:rPr>
            <w:noProof/>
            <w:webHidden/>
          </w:rPr>
          <w:fldChar w:fldCharType="separate"/>
        </w:r>
        <w:r w:rsidR="003D73B3">
          <w:rPr>
            <w:noProof/>
            <w:webHidden/>
          </w:rPr>
          <w:t>4</w:t>
        </w:r>
        <w:r w:rsidR="003D73B3">
          <w:rPr>
            <w:noProof/>
            <w:webHidden/>
          </w:rPr>
          <w:fldChar w:fldCharType="end"/>
        </w:r>
      </w:hyperlink>
    </w:p>
    <w:p w14:paraId="59F7D70D" w14:textId="77777777" w:rsidR="003D73B3" w:rsidRDefault="00515149">
      <w:pPr>
        <w:pStyle w:val="TOC2"/>
        <w:tabs>
          <w:tab w:val="right" w:leader="dot" w:pos="9350"/>
        </w:tabs>
        <w:rPr>
          <w:rFonts w:eastAsiaTheme="minorEastAsia"/>
          <w:noProof/>
          <w:sz w:val="24"/>
          <w:szCs w:val="24"/>
        </w:rPr>
      </w:pPr>
      <w:hyperlink w:anchor="_Toc483833764" w:history="1">
        <w:r w:rsidR="003D73B3" w:rsidRPr="00C52EAC">
          <w:rPr>
            <w:rStyle w:val="Hyperlink"/>
            <w:rFonts w:ascii="Calibri"/>
            <w:noProof/>
          </w:rPr>
          <w:t>Elements</w:t>
        </w:r>
        <w:r w:rsidR="003D73B3">
          <w:rPr>
            <w:noProof/>
            <w:webHidden/>
          </w:rPr>
          <w:tab/>
        </w:r>
        <w:r w:rsidR="003D73B3">
          <w:rPr>
            <w:noProof/>
            <w:webHidden/>
          </w:rPr>
          <w:fldChar w:fldCharType="begin"/>
        </w:r>
        <w:r w:rsidR="003D73B3">
          <w:rPr>
            <w:noProof/>
            <w:webHidden/>
          </w:rPr>
          <w:instrText xml:space="preserve"> PAGEREF _Toc483833764 \h </w:instrText>
        </w:r>
        <w:r w:rsidR="003D73B3">
          <w:rPr>
            <w:noProof/>
            <w:webHidden/>
          </w:rPr>
        </w:r>
        <w:r w:rsidR="003D73B3">
          <w:rPr>
            <w:noProof/>
            <w:webHidden/>
          </w:rPr>
          <w:fldChar w:fldCharType="separate"/>
        </w:r>
        <w:r w:rsidR="003D73B3">
          <w:rPr>
            <w:noProof/>
            <w:webHidden/>
          </w:rPr>
          <w:t>4</w:t>
        </w:r>
        <w:r w:rsidR="003D73B3">
          <w:rPr>
            <w:noProof/>
            <w:webHidden/>
          </w:rPr>
          <w:fldChar w:fldCharType="end"/>
        </w:r>
      </w:hyperlink>
    </w:p>
    <w:p w14:paraId="140201F0" w14:textId="77777777" w:rsidR="003D73B3" w:rsidRDefault="00515149">
      <w:pPr>
        <w:pStyle w:val="TOC1"/>
        <w:tabs>
          <w:tab w:val="right" w:leader="dot" w:pos="9350"/>
        </w:tabs>
        <w:rPr>
          <w:rFonts w:eastAsiaTheme="minorEastAsia"/>
          <w:noProof/>
          <w:sz w:val="24"/>
          <w:szCs w:val="24"/>
        </w:rPr>
      </w:pPr>
      <w:hyperlink w:anchor="_Toc483833765" w:history="1">
        <w:r w:rsidR="003D73B3" w:rsidRPr="00C52EAC">
          <w:rPr>
            <w:rStyle w:val="Hyperlink"/>
            <w:rFonts w:ascii="Calibri"/>
            <w:noProof/>
          </w:rPr>
          <w:t>Data Types</w:t>
        </w:r>
        <w:r w:rsidR="003D73B3">
          <w:rPr>
            <w:noProof/>
            <w:webHidden/>
          </w:rPr>
          <w:tab/>
        </w:r>
        <w:r w:rsidR="003D73B3">
          <w:rPr>
            <w:noProof/>
            <w:webHidden/>
          </w:rPr>
          <w:fldChar w:fldCharType="begin"/>
        </w:r>
        <w:r w:rsidR="003D73B3">
          <w:rPr>
            <w:noProof/>
            <w:webHidden/>
          </w:rPr>
          <w:instrText xml:space="preserve"> PAGEREF _Toc483833765 \h </w:instrText>
        </w:r>
        <w:r w:rsidR="003D73B3">
          <w:rPr>
            <w:noProof/>
            <w:webHidden/>
          </w:rPr>
        </w:r>
        <w:r w:rsidR="003D73B3">
          <w:rPr>
            <w:noProof/>
            <w:webHidden/>
          </w:rPr>
          <w:fldChar w:fldCharType="separate"/>
        </w:r>
        <w:r w:rsidR="003D73B3">
          <w:rPr>
            <w:noProof/>
            <w:webHidden/>
          </w:rPr>
          <w:t>8</w:t>
        </w:r>
        <w:r w:rsidR="003D73B3">
          <w:rPr>
            <w:noProof/>
            <w:webHidden/>
          </w:rPr>
          <w:fldChar w:fldCharType="end"/>
        </w:r>
      </w:hyperlink>
    </w:p>
    <w:p w14:paraId="56B418C9" w14:textId="77777777" w:rsidR="00DE2D7F" w:rsidRDefault="00BC1135">
      <w:r>
        <w:fldChar w:fldCharType="end"/>
      </w:r>
      <w:r>
        <w:br w:type="page"/>
      </w:r>
    </w:p>
    <w:p w14:paraId="38C69A3B" w14:textId="3617ACB7" w:rsidR="003B193F" w:rsidRDefault="003B193F">
      <w:pPr>
        <w:pStyle w:val="Heading1"/>
        <w:spacing w:after="150"/>
        <w:rPr>
          <w:rFonts w:ascii="Calibri"/>
          <w:b w:val="0"/>
          <w:color w:val="000000"/>
          <w:sz w:val="48"/>
        </w:rPr>
      </w:pPr>
      <w:bookmarkStart w:id="2" w:name="_Toc483833761"/>
      <w:bookmarkStart w:id="3" w:name="_265e64fc-847b-45ea-90c6-3ced46d7d800"/>
      <w:r>
        <w:rPr>
          <w:rFonts w:ascii="Calibri"/>
          <w:b w:val="0"/>
          <w:color w:val="000000"/>
          <w:sz w:val="48"/>
        </w:rPr>
        <w:lastRenderedPageBreak/>
        <w:t>Introduction</w:t>
      </w:r>
      <w:bookmarkEnd w:id="2"/>
    </w:p>
    <w:p w14:paraId="2B3BC557" w14:textId="331F21F6" w:rsidR="003B193F" w:rsidRDefault="004A4325" w:rsidP="004A4325">
      <w:r>
        <w:t xml:space="preserve">This is the proposed solution for the </w:t>
      </w:r>
      <w:proofErr w:type="spellStart"/>
      <w:r>
        <w:t>DMCommunity</w:t>
      </w:r>
      <w:proofErr w:type="spellEnd"/>
      <w:r>
        <w:t xml:space="preserve"> challenge from March 2017: Online Dating Decision services.</w:t>
      </w:r>
    </w:p>
    <w:p w14:paraId="1C44A88B" w14:textId="4DC5A371" w:rsidR="004A4325" w:rsidRDefault="004A4325" w:rsidP="004A4325">
      <w:r>
        <w:t>In this document, you will find the explanation and documentation of the solution. The source code of this model is available here:</w:t>
      </w:r>
    </w:p>
    <w:p w14:paraId="51039F91" w14:textId="6B5A77FE" w:rsidR="004A4325" w:rsidRPr="001652BF" w:rsidRDefault="001652BF" w:rsidP="001652BF">
      <w:pPr>
        <w:pStyle w:val="ListParagraph"/>
        <w:numPr>
          <w:ilvl w:val="0"/>
          <w:numId w:val="2"/>
        </w:numPr>
        <w:rPr>
          <w:rStyle w:val="Hyperlink"/>
        </w:rPr>
      </w:pPr>
      <w:r>
        <w:fldChar w:fldCharType="begin"/>
      </w:r>
      <w:r w:rsidR="00515149">
        <w:instrText>HYPERLINK "https://github.com/kiegroup/drools/blob/7.1.0.Final/kie-dmn/kie-dmn-core/src/test/resources/org/kie/dmn/core/dmcommunity_challenge_2017_03.dmn"</w:instrText>
      </w:r>
      <w:r>
        <w:fldChar w:fldCharType="separate"/>
      </w:r>
      <w:r>
        <w:rPr>
          <w:rStyle w:val="Hyperlink"/>
        </w:rPr>
        <w:t>DMN model</w:t>
      </w:r>
    </w:p>
    <w:p w14:paraId="4C66B34E" w14:textId="7A563096" w:rsidR="004A4325" w:rsidRDefault="001652BF" w:rsidP="004A4325">
      <w:r>
        <w:fldChar w:fldCharType="end"/>
      </w:r>
      <w:r w:rsidR="004A4325">
        <w:t xml:space="preserve">This is a standard DMN level 3 solution, and as so, you should </w:t>
      </w:r>
      <w:proofErr w:type="spellStart"/>
      <w:r w:rsidR="004A4325">
        <w:t>beable</w:t>
      </w:r>
      <w:proofErr w:type="spellEnd"/>
      <w:r w:rsidR="004A4325">
        <w:t xml:space="preserve"> to execute it using any DMN level 3 compatible engine. In particular, I used </w:t>
      </w:r>
      <w:hyperlink r:id="rId8" w:history="1">
        <w:proofErr w:type="spellStart"/>
        <w:r w:rsidR="004A4325" w:rsidRPr="004A4325">
          <w:rPr>
            <w:rStyle w:val="Hyperlink"/>
          </w:rPr>
          <w:t>Trisotech’s</w:t>
        </w:r>
        <w:proofErr w:type="spellEnd"/>
        <w:r w:rsidR="004A4325" w:rsidRPr="004A4325">
          <w:rPr>
            <w:rStyle w:val="Hyperlink"/>
          </w:rPr>
          <w:t xml:space="preserve"> DMN Modeler</w:t>
        </w:r>
      </w:hyperlink>
      <w:r w:rsidR="004A4325">
        <w:t xml:space="preserve"> to edit and create the model and </w:t>
      </w:r>
      <w:hyperlink r:id="rId9" w:history="1">
        <w:r w:rsidR="004A4325" w:rsidRPr="004A4325">
          <w:rPr>
            <w:rStyle w:val="Hyperlink"/>
          </w:rPr>
          <w:t>Red Hat’s Drools</w:t>
        </w:r>
      </w:hyperlink>
      <w:r w:rsidR="004A4325">
        <w:t xml:space="preserve"> to execute it. </w:t>
      </w:r>
    </w:p>
    <w:p w14:paraId="78147C40" w14:textId="3450B9A6" w:rsidR="001652BF" w:rsidRDefault="001652BF" w:rsidP="004A4325">
      <w:r>
        <w:t>Here is a sample code to execute the model in Drools:</w:t>
      </w:r>
    </w:p>
    <w:p w14:paraId="44EF8867" w14:textId="66CEC9EA" w:rsidR="001652BF" w:rsidRDefault="00515149" w:rsidP="00E0468A">
      <w:pPr>
        <w:pStyle w:val="ListParagraph"/>
        <w:numPr>
          <w:ilvl w:val="0"/>
          <w:numId w:val="2"/>
        </w:numPr>
      </w:pPr>
      <w:hyperlink r:id="rId10" w:history="1">
        <w:r w:rsidR="001652BF" w:rsidRPr="00E0468A">
          <w:rPr>
            <w:rStyle w:val="Hyperlink"/>
          </w:rPr>
          <w:t>Drools runner for the model</w:t>
        </w:r>
      </w:hyperlink>
    </w:p>
    <w:p w14:paraId="3BAC57C3" w14:textId="7750A209" w:rsidR="00B302F2" w:rsidRDefault="00B302F2" w:rsidP="00E0468A">
      <w:r>
        <w:t>The runner above, produces the following results:</w:t>
      </w:r>
    </w:p>
    <w:p w14:paraId="417C41B8"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Matches for Bob:</w:t>
      </w:r>
    </w:p>
    <w:p w14:paraId="56F20ACE"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 xml:space="preserve">1. Eleonore   - Score </w:t>
      </w:r>
      <w:proofErr w:type="gramStart"/>
      <w:r w:rsidRPr="00B302F2">
        <w:rPr>
          <w:rFonts w:ascii="Consolas" w:hAnsi="Consolas"/>
        </w:rPr>
        <w:t>=  3</w:t>
      </w:r>
      <w:proofErr w:type="gramEnd"/>
    </w:p>
    <w:p w14:paraId="1E956E4F"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 xml:space="preserve">2. Isis       - Score </w:t>
      </w:r>
      <w:proofErr w:type="gramStart"/>
      <w:r w:rsidRPr="00B302F2">
        <w:rPr>
          <w:rFonts w:ascii="Consolas" w:hAnsi="Consolas"/>
        </w:rPr>
        <w:t>=  2</w:t>
      </w:r>
      <w:proofErr w:type="gramEnd"/>
    </w:p>
    <w:p w14:paraId="65B58EA2"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3. Alice      - Score = -1</w:t>
      </w:r>
    </w:p>
    <w:p w14:paraId="012DD710"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4. Grace      - Score = -3</w:t>
      </w:r>
    </w:p>
    <w:p w14:paraId="2DB090EB" w14:textId="77777777" w:rsidR="00B302F2" w:rsidRPr="00B302F2" w:rsidRDefault="00B302F2" w:rsidP="00B302F2"/>
    <w:p w14:paraId="5627BA26" w14:textId="5DAFA0B7" w:rsidR="00DE2D7F" w:rsidRDefault="00BC1135">
      <w:pPr>
        <w:pStyle w:val="Heading1"/>
        <w:spacing w:after="150"/>
      </w:pPr>
      <w:bookmarkStart w:id="4" w:name="_Toc483833762"/>
      <w:proofErr w:type="spellStart"/>
      <w:r>
        <w:rPr>
          <w:rFonts w:ascii="Calibri"/>
          <w:b w:val="0"/>
          <w:color w:val="000000"/>
          <w:sz w:val="48"/>
        </w:rPr>
        <w:lastRenderedPageBreak/>
        <w:t>DMCommunity</w:t>
      </w:r>
      <w:proofErr w:type="spellEnd"/>
      <w:r>
        <w:rPr>
          <w:rFonts w:ascii="Calibri"/>
          <w:b w:val="0"/>
          <w:color w:val="000000"/>
          <w:sz w:val="48"/>
        </w:rPr>
        <w:t xml:space="preserve"> Challenge - Match 2017</w:t>
      </w:r>
      <w:bookmarkEnd w:id="4"/>
    </w:p>
    <w:p w14:paraId="4D1D298F" w14:textId="77777777" w:rsidR="00DE2D7F" w:rsidRDefault="00BC1135">
      <w:pPr>
        <w:pStyle w:val="Heading2"/>
        <w:spacing w:after="0"/>
      </w:pPr>
      <w:bookmarkStart w:id="5" w:name="_Toc483833763"/>
      <w:r>
        <w:rPr>
          <w:rFonts w:ascii="Calibri"/>
          <w:b w:val="0"/>
          <w:color w:val="000000"/>
          <w:sz w:val="36"/>
        </w:rPr>
        <w:t>Decision Requirement Diagram</w:t>
      </w:r>
      <w:bookmarkEnd w:id="5"/>
    </w:p>
    <w:p w14:paraId="72D0200C" w14:textId="77777777" w:rsidR="00DE2D7F" w:rsidRDefault="00BC1135">
      <w:pPr>
        <w:spacing w:after="0"/>
      </w:pPr>
      <w:r>
        <w:rPr>
          <w:noProof/>
        </w:rPr>
        <w:drawing>
          <wp:inline distT="0" distB="0" distL="0" distR="0" wp14:anchorId="6578EB80" wp14:editId="6AEF8037">
            <wp:extent cx="5943600" cy="26105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610587"/>
                    </a:xfrm>
                    <a:prstGeom prst="rect">
                      <a:avLst/>
                    </a:prstGeom>
                  </pic:spPr>
                </pic:pic>
              </a:graphicData>
            </a:graphic>
          </wp:inline>
        </w:drawing>
      </w:r>
    </w:p>
    <w:p w14:paraId="356A690B" w14:textId="77777777" w:rsidR="00DE2D7F" w:rsidRDefault="00BC1135">
      <w:pPr>
        <w:pStyle w:val="Heading2"/>
        <w:spacing w:after="0"/>
      </w:pPr>
      <w:bookmarkStart w:id="6" w:name="_Toc483833764"/>
      <w:r>
        <w:rPr>
          <w:rFonts w:ascii="Calibri"/>
          <w:b w:val="0"/>
          <w:color w:val="000000"/>
          <w:sz w:val="36"/>
        </w:rPr>
        <w:t>Elements</w:t>
      </w:r>
      <w:bookmarkEnd w:id="6"/>
    </w:p>
    <w:p w14:paraId="4E4C8810" w14:textId="70FE8656" w:rsidR="00DE2D7F" w:rsidRDefault="00BC1135">
      <w:pPr>
        <w:spacing w:after="150"/>
      </w:pPr>
      <w:bookmarkStart w:id="7" w:name="_426f14ba-7bfa-48ba-8709-97f3bf673917"/>
      <w:bookmarkEnd w:id="7"/>
      <w:r>
        <w:rPr>
          <w:rFonts w:ascii="Calibri"/>
          <w:b/>
          <w:color w:val="000000"/>
          <w:sz w:val="24"/>
        </w:rPr>
        <w:t>Sorted Souls (Decision)</w:t>
      </w:r>
    </w:p>
    <w:p w14:paraId="690CA913" w14:textId="77777777" w:rsidR="00DE2D7F" w:rsidRDefault="00BC1135">
      <w:pPr>
        <w:spacing w:after="150"/>
        <w:ind w:left="375"/>
      </w:pPr>
      <w:r>
        <w:rPr>
          <w:rFonts w:ascii="Calibri"/>
          <w:b/>
          <w:color w:val="000000"/>
        </w:rPr>
        <w:t>Description</w:t>
      </w:r>
    </w:p>
    <w:p w14:paraId="25BF20E2" w14:textId="77777777" w:rsidR="00DE2D7F" w:rsidRDefault="00BC1135">
      <w:pPr>
        <w:spacing w:after="150"/>
        <w:ind w:left="375"/>
      </w:pPr>
      <w:r>
        <w:rPr>
          <w:rFonts w:ascii="Calibri"/>
          <w:color w:val="000000"/>
        </w:rPr>
        <w:t xml:space="preserve">Sorts and returns the </w:t>
      </w:r>
      <w:proofErr w:type="spellStart"/>
      <w:r>
        <w:rPr>
          <w:rFonts w:ascii="Calibri"/>
          <w:color w:val="000000"/>
        </w:rPr>
        <w:t>the</w:t>
      </w:r>
      <w:proofErr w:type="spellEnd"/>
      <w:r>
        <w:rPr>
          <w:rFonts w:ascii="Calibri"/>
          <w:color w:val="000000"/>
        </w:rPr>
        <w:t xml:space="preserve"> list of matching souls in decreasing score order.</w:t>
      </w:r>
    </w:p>
    <w:p w14:paraId="305D55EB"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559"/>
        <w:gridCol w:w="5451"/>
      </w:tblGrid>
      <w:tr w:rsidR="00DE2D7F" w14:paraId="234AC5D6"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07B5EDB8"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96D5B0C" w14:textId="77777777" w:rsidR="00DE2D7F" w:rsidRDefault="00515149">
            <w:pPr>
              <w:spacing w:after="0"/>
            </w:pPr>
            <w:hyperlink w:anchor="tCandidates">
              <w:proofErr w:type="spellStart"/>
              <w:r w:rsidR="00BC1135">
                <w:rPr>
                  <w:rStyle w:val="Hyperlink"/>
                  <w:rFonts w:ascii="Calibri"/>
                  <w:color w:val="2F96B4"/>
                </w:rPr>
                <w:t>tCandidates</w:t>
              </w:r>
              <w:proofErr w:type="spellEnd"/>
            </w:hyperlink>
          </w:p>
        </w:tc>
      </w:tr>
    </w:tbl>
    <w:p w14:paraId="06945A7E" w14:textId="77777777" w:rsidR="00DE2D7F" w:rsidRDefault="00DE2D7F">
      <w:pPr>
        <w:spacing w:after="0"/>
        <w:ind w:left="375"/>
      </w:pPr>
    </w:p>
    <w:p w14:paraId="04604CA6" w14:textId="77777777" w:rsidR="00DE2D7F" w:rsidRDefault="00BC1135">
      <w:pPr>
        <w:spacing w:after="150"/>
        <w:ind w:left="375"/>
      </w:pPr>
      <w:r>
        <w:rPr>
          <w:rFonts w:ascii="Calibri"/>
          <w:b/>
          <w:color w:val="000000"/>
        </w:rPr>
        <w:t>Decision Logic (Literal Expression)</w:t>
      </w:r>
    </w:p>
    <w:tbl>
      <w:tblPr>
        <w:tblW w:w="0" w:type="auto"/>
        <w:tblCellSpacing w:w="0" w:type="auto"/>
        <w:tblInd w:w="500" w:type="dxa"/>
        <w:tblLook w:val="04A0" w:firstRow="1" w:lastRow="0" w:firstColumn="1" w:lastColumn="0" w:noHBand="0" w:noVBand="1"/>
      </w:tblPr>
      <w:tblGrid>
        <w:gridCol w:w="2037"/>
        <w:gridCol w:w="6853"/>
      </w:tblGrid>
      <w:tr w:rsidR="00DE2D7F" w14:paraId="46948640" w14:textId="77777777">
        <w:trPr>
          <w:gridAfter w:val="1"/>
          <w:wAfter w:w="9947" w:type="dxa"/>
          <w:trHeight w:val="45"/>
          <w:tblCellSpacing w:w="0" w:type="auto"/>
        </w:trPr>
        <w:tc>
          <w:tcPr>
            <w:tcW w:w="2533" w:type="dxa"/>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7D692A9B"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Sorted Souls</w:t>
            </w:r>
          </w:p>
        </w:tc>
      </w:tr>
      <w:tr w:rsidR="00DE2D7F" w14:paraId="54D8AC63" w14:textId="77777777">
        <w:trPr>
          <w:trHeight w:val="45"/>
          <w:tblCellSpacing w:w="0" w:type="auto"/>
        </w:trPr>
        <w:tc>
          <w:tcPr>
            <w:tcW w:w="12480" w:type="dxa"/>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4AEF2E86" w14:textId="77777777" w:rsidR="00DE2D7F" w:rsidRDefault="00BC1135">
            <w:pPr>
              <w:pBdr>
                <w:top w:val="none" w:sz="0" w:space="4" w:color="auto"/>
                <w:left w:val="none" w:sz="0" w:space="4" w:color="auto"/>
                <w:bottom w:val="none" w:sz="0" w:space="4" w:color="auto"/>
                <w:right w:val="none" w:sz="0" w:space="4" w:color="auto"/>
              </w:pBdr>
              <w:spacing w:after="75"/>
              <w:ind w:left="225"/>
            </w:pPr>
            <w:proofErr w:type="gramStart"/>
            <w:r>
              <w:rPr>
                <w:rFonts w:ascii="Calibri"/>
                <w:color w:val="000000"/>
              </w:rPr>
              <w:t xml:space="preserve">sort( </w:t>
            </w:r>
            <w:r w:rsidRPr="00DB20B0">
              <w:rPr>
                <w:rFonts w:ascii="Calibri"/>
                <w:b/>
                <w:color w:val="7030A0"/>
              </w:rPr>
              <w:t>Candidate</w:t>
            </w:r>
            <w:proofErr w:type="gramEnd"/>
            <w:r w:rsidRPr="00DB20B0">
              <w:rPr>
                <w:rFonts w:ascii="Calibri"/>
                <w:b/>
                <w:color w:val="7030A0"/>
              </w:rPr>
              <w:t xml:space="preserve"> Souls</w:t>
            </w:r>
            <w:r>
              <w:rPr>
                <w:rFonts w:ascii="Calibri"/>
                <w:color w:val="000000"/>
              </w:rPr>
              <w:t xml:space="preserve">, function( c1, c2 ) </w:t>
            </w:r>
            <w:r w:rsidRPr="00DB20B0">
              <w:rPr>
                <w:rFonts w:ascii="Calibri"/>
                <w:b/>
                <w:color w:val="7030A0"/>
              </w:rPr>
              <w:t>c1</w:t>
            </w:r>
            <w:r>
              <w:rPr>
                <w:rFonts w:ascii="Calibri"/>
                <w:color w:val="000000"/>
              </w:rPr>
              <w:t xml:space="preserve">.Score &gt;= </w:t>
            </w:r>
            <w:r w:rsidRPr="00DB20B0">
              <w:rPr>
                <w:rFonts w:ascii="Calibri"/>
                <w:b/>
                <w:color w:val="7030A0"/>
              </w:rPr>
              <w:t>c2</w:t>
            </w:r>
            <w:r>
              <w:rPr>
                <w:rFonts w:ascii="Calibri"/>
                <w:color w:val="000000"/>
              </w:rPr>
              <w:t>.Score )</w:t>
            </w:r>
          </w:p>
        </w:tc>
      </w:tr>
    </w:tbl>
    <w:p w14:paraId="598C4336" w14:textId="40E60CEF" w:rsidR="00DB20B0" w:rsidRDefault="00DB20B0">
      <w:pPr>
        <w:spacing w:after="0"/>
      </w:pPr>
    </w:p>
    <w:p w14:paraId="74FB5E55" w14:textId="5D0F2F5E" w:rsidR="00DE2D7F" w:rsidRDefault="00BC1135">
      <w:pPr>
        <w:spacing w:after="150"/>
      </w:pPr>
      <w:bookmarkStart w:id="8" w:name="_1e8c0870-a5c8-44b8-a3b0-ca6b07122fd9"/>
      <w:bookmarkEnd w:id="8"/>
      <w:r>
        <w:rPr>
          <w:rFonts w:ascii="Calibri"/>
          <w:b/>
          <w:color w:val="000000"/>
          <w:sz w:val="24"/>
        </w:rPr>
        <w:t>absolute (Business Knowledge Model)</w:t>
      </w:r>
    </w:p>
    <w:p w14:paraId="6A5EDC69" w14:textId="77777777" w:rsidR="00DE2D7F" w:rsidRDefault="00BC1135">
      <w:pPr>
        <w:spacing w:after="150"/>
        <w:ind w:left="375"/>
      </w:pPr>
      <w:r>
        <w:rPr>
          <w:rFonts w:ascii="Calibri"/>
          <w:b/>
          <w:color w:val="000000"/>
        </w:rPr>
        <w:t>Description</w:t>
      </w:r>
    </w:p>
    <w:p w14:paraId="543A99F6" w14:textId="77777777" w:rsidR="00DE2D7F" w:rsidRDefault="00BC1135">
      <w:pPr>
        <w:spacing w:after="150"/>
        <w:ind w:left="375"/>
      </w:pPr>
      <w:r>
        <w:rPr>
          <w:rFonts w:ascii="Calibri"/>
          <w:color w:val="000000"/>
        </w:rPr>
        <w:t>Given a number, this BKM returns the absolute value of that number. I.e., if the number is greater or equal to zero, it returns the number itself. If the number is negative, it returns the number multiplied by -1.</w:t>
      </w:r>
    </w:p>
    <w:p w14:paraId="673148D5" w14:textId="77777777" w:rsidR="00DE2D7F" w:rsidRDefault="00BC1135">
      <w:pPr>
        <w:spacing w:after="150"/>
        <w:ind w:left="375"/>
      </w:pPr>
      <w:r>
        <w:rPr>
          <w:rFonts w:ascii="Calibri"/>
          <w:color w:val="000000"/>
        </w:rPr>
        <w:lastRenderedPageBreak/>
        <w:t>This BKM could easily be implemented with a simple "if" statement, but it is here demonstrating how the model can easily integrate with Java functions to provide functionality not available out of the box in FEEL.</w:t>
      </w:r>
    </w:p>
    <w:p w14:paraId="68C404BE"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602"/>
        <w:gridCol w:w="5408"/>
      </w:tblGrid>
      <w:tr w:rsidR="00DE2D7F" w14:paraId="2416FD5D"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2F6E668"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4F20784" w14:textId="77777777" w:rsidR="00DE2D7F" w:rsidRDefault="00BC1135">
            <w:pPr>
              <w:spacing w:after="0"/>
            </w:pPr>
            <w:r>
              <w:rPr>
                <w:rFonts w:ascii="Calibri"/>
                <w:color w:val="333333"/>
              </w:rPr>
              <w:t>Number</w:t>
            </w:r>
          </w:p>
        </w:tc>
      </w:tr>
    </w:tbl>
    <w:p w14:paraId="2102AB49" w14:textId="77777777" w:rsidR="00DE2D7F" w:rsidRDefault="00DE2D7F">
      <w:pPr>
        <w:spacing w:after="0"/>
        <w:ind w:left="375"/>
      </w:pPr>
    </w:p>
    <w:p w14:paraId="7E71C278" w14:textId="77777777" w:rsidR="00DE2D7F" w:rsidRDefault="00BC1135">
      <w:pPr>
        <w:spacing w:after="150"/>
        <w:ind w:left="375"/>
      </w:pPr>
      <w:r>
        <w:rPr>
          <w:rFonts w:ascii="Calibri"/>
          <w:b/>
          <w:color w:val="000000"/>
        </w:rPr>
        <w:t>Decision Logic (Function - Expression)</w:t>
      </w:r>
    </w:p>
    <w:tbl>
      <w:tblPr>
        <w:tblW w:w="0" w:type="auto"/>
        <w:tblCellSpacing w:w="0" w:type="auto"/>
        <w:tblInd w:w="500" w:type="dxa"/>
        <w:tblLook w:val="04A0" w:firstRow="1" w:lastRow="0" w:firstColumn="1" w:lastColumn="0" w:noHBand="0" w:noVBand="1"/>
      </w:tblPr>
      <w:tblGrid>
        <w:gridCol w:w="1099"/>
        <w:gridCol w:w="557"/>
        <w:gridCol w:w="7234"/>
      </w:tblGrid>
      <w:tr w:rsidR="00DE2D7F" w14:paraId="0D7104EF" w14:textId="77777777">
        <w:trPr>
          <w:gridAfter w:val="1"/>
          <w:wAfter w:w="10478" w:type="dxa"/>
          <w:trHeight w:val="45"/>
          <w:tblCellSpacing w:w="0" w:type="auto"/>
        </w:trPr>
        <w:tc>
          <w:tcPr>
            <w:tcW w:w="2002" w:type="dxa"/>
            <w:gridSpan w:val="2"/>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6D3E6336"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absolute</w:t>
            </w:r>
          </w:p>
        </w:tc>
      </w:tr>
      <w:tr w:rsidR="00DE2D7F" w14:paraId="59398C0A" w14:textId="77777777">
        <w:trPr>
          <w:trHeight w:val="45"/>
          <w:tblCellSpacing w:w="0" w:type="auto"/>
        </w:trPr>
        <w:tc>
          <w:tcPr>
            <w:tcW w:w="1260"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43D6F11B" w14:textId="77777777" w:rsidR="00DE2D7F" w:rsidRDefault="00BC1135">
            <w:pPr>
              <w:spacing w:after="0"/>
              <w:jc w:val="center"/>
            </w:pPr>
            <w:r>
              <w:rPr>
                <w:rFonts w:ascii="Calibri"/>
                <w:color w:val="000000"/>
              </w:rPr>
              <w:t>J</w:t>
            </w:r>
          </w:p>
        </w:tc>
        <w:tc>
          <w:tcPr>
            <w:tcW w:w="0" w:type="auto"/>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225" w:type="dxa"/>
              <w:bottom w:w="15" w:type="dxa"/>
              <w:right w:w="225" w:type="dxa"/>
            </w:tcMar>
            <w:vAlign w:val="center"/>
          </w:tcPr>
          <w:tbl>
            <w:tblPr>
              <w:tblW w:w="0" w:type="auto"/>
              <w:tblCellSpacing w:w="20" w:type="dxa"/>
              <w:tblLook w:val="04A0" w:firstRow="1" w:lastRow="0" w:firstColumn="1" w:lastColumn="0" w:noHBand="0" w:noVBand="1"/>
            </w:tblPr>
            <w:tblGrid>
              <w:gridCol w:w="314"/>
              <w:gridCol w:w="765"/>
              <w:gridCol w:w="314"/>
            </w:tblGrid>
            <w:tr w:rsidR="00DE2D7F" w14:paraId="29C8C917" w14:textId="77777777">
              <w:trPr>
                <w:tblCellSpacing w:w="20" w:type="dxa"/>
              </w:trPr>
              <w:tc>
                <w:tcPr>
                  <w:tcW w:w="254" w:type="dxa"/>
                  <w:shd w:val="clear" w:color="auto" w:fill="EEEEEE"/>
                  <w:tcMar>
                    <w:top w:w="15" w:type="dxa"/>
                    <w:left w:w="15" w:type="dxa"/>
                    <w:bottom w:w="15" w:type="dxa"/>
                    <w:right w:w="15" w:type="dxa"/>
                  </w:tcMar>
                  <w:vAlign w:val="center"/>
                </w:tcPr>
                <w:p w14:paraId="27EC8010" w14:textId="77777777" w:rsidR="00DE2D7F" w:rsidRDefault="00BC1135">
                  <w:pPr>
                    <w:spacing w:after="75"/>
                  </w:pPr>
                  <w:r>
                    <w:rPr>
                      <w:rFonts w:ascii="Calibri"/>
                      <w:color w:val="000000"/>
                      <w:sz w:val="48"/>
                    </w:rPr>
                    <w:t>(</w:t>
                  </w:r>
                </w:p>
              </w:tc>
              <w:tc>
                <w:tcPr>
                  <w:tcW w:w="725" w:type="dxa"/>
                  <w:shd w:val="clear" w:color="auto" w:fill="EEEEEE"/>
                  <w:tcMar>
                    <w:top w:w="15" w:type="dxa"/>
                    <w:left w:w="15" w:type="dxa"/>
                    <w:bottom w:w="15" w:type="dxa"/>
                    <w:right w:w="15" w:type="dxa"/>
                  </w:tcMar>
                  <w:vAlign w:val="center"/>
                </w:tcPr>
                <w:p w14:paraId="36F9A4D4" w14:textId="77777777" w:rsidR="00DE2D7F" w:rsidRDefault="00BC1135">
                  <w:pPr>
                    <w:spacing w:after="0"/>
                  </w:pPr>
                  <w:r>
                    <w:rPr>
                      <w:rFonts w:ascii="Calibri"/>
                      <w:color w:val="000000"/>
                    </w:rPr>
                    <w:t>value</w:t>
                  </w:r>
                </w:p>
                <w:p w14:paraId="223529A4" w14:textId="77777777" w:rsidR="00DE2D7F" w:rsidRDefault="00BC1135">
                  <w:pPr>
                    <w:pBdr>
                      <w:left w:val="none" w:sz="0" w:space="2" w:color="auto"/>
                    </w:pBdr>
                    <w:spacing w:after="0"/>
                  </w:pPr>
                  <w:r>
                    <w:rPr>
                      <w:rFonts w:ascii="Calibri"/>
                      <w:i/>
                      <w:color w:val="000000"/>
                      <w:sz w:val="15"/>
                    </w:rPr>
                    <w:t>Number</w:t>
                  </w:r>
                </w:p>
                <w:p w14:paraId="6C8B3D23" w14:textId="77777777" w:rsidR="00DE2D7F" w:rsidRDefault="00DE2D7F">
                  <w:pPr>
                    <w:spacing w:after="0"/>
                  </w:pPr>
                </w:p>
              </w:tc>
              <w:tc>
                <w:tcPr>
                  <w:tcW w:w="254" w:type="dxa"/>
                  <w:shd w:val="clear" w:color="auto" w:fill="EEEEEE"/>
                  <w:tcMar>
                    <w:top w:w="15" w:type="dxa"/>
                    <w:left w:w="15" w:type="dxa"/>
                    <w:bottom w:w="15" w:type="dxa"/>
                    <w:right w:w="15" w:type="dxa"/>
                  </w:tcMar>
                  <w:vAlign w:val="center"/>
                </w:tcPr>
                <w:p w14:paraId="34B54946" w14:textId="77777777" w:rsidR="00DE2D7F" w:rsidRDefault="00BC1135">
                  <w:pPr>
                    <w:spacing w:after="75"/>
                  </w:pPr>
                  <w:r>
                    <w:rPr>
                      <w:rFonts w:ascii="Calibri"/>
                      <w:color w:val="000000"/>
                      <w:sz w:val="48"/>
                    </w:rPr>
                    <w:t>)</w:t>
                  </w:r>
                </w:p>
              </w:tc>
            </w:tr>
          </w:tbl>
          <w:p w14:paraId="16D735D9" w14:textId="77777777" w:rsidR="00DE2D7F" w:rsidRDefault="00DE2D7F"/>
        </w:tc>
      </w:tr>
      <w:tr w:rsidR="00DE2D7F" w14:paraId="63B5A4D5" w14:textId="77777777">
        <w:trPr>
          <w:trHeight w:val="45"/>
          <w:tblCellSpacing w:w="0" w:type="auto"/>
        </w:trPr>
        <w:tc>
          <w:tcPr>
            <w:tcW w:w="0" w:type="auto"/>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0FBE3D0B" w14:textId="77777777" w:rsidR="00DE2D7F" w:rsidRDefault="00BC1135">
            <w:pPr>
              <w:pBdr>
                <w:top w:val="none" w:sz="0" w:space="4" w:color="auto"/>
                <w:left w:val="none" w:sz="0" w:space="4" w:color="auto"/>
                <w:bottom w:val="none" w:sz="0" w:space="4" w:color="auto"/>
                <w:right w:val="none" w:sz="0" w:space="4" w:color="auto"/>
              </w:pBdr>
              <w:spacing w:after="75"/>
              <w:jc w:val="center"/>
            </w:pPr>
            <w:r>
              <w:rPr>
                <w:rFonts w:ascii="Calibri"/>
                <w:color w:val="000000"/>
              </w:rPr>
              <w:t>class</w:t>
            </w:r>
          </w:p>
        </w:tc>
        <w:tc>
          <w:tcPr>
            <w:tcW w:w="5610"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10388792" w14:textId="77777777" w:rsidR="00DE2D7F" w:rsidRDefault="00BC1135">
            <w:pPr>
              <w:pBdr>
                <w:top w:val="none" w:sz="0" w:space="4" w:color="auto"/>
                <w:left w:val="none" w:sz="0" w:space="4" w:color="auto"/>
                <w:bottom w:val="none" w:sz="0" w:space="4" w:color="auto"/>
                <w:right w:val="none" w:sz="0" w:space="4" w:color="auto"/>
              </w:pBdr>
              <w:spacing w:after="75"/>
              <w:jc w:val="center"/>
            </w:pPr>
            <w:r>
              <w:rPr>
                <w:rFonts w:ascii="Calibri"/>
                <w:color w:val="000000"/>
              </w:rPr>
              <w:t>"</w:t>
            </w:r>
            <w:proofErr w:type="spellStart"/>
            <w:proofErr w:type="gramStart"/>
            <w:r>
              <w:rPr>
                <w:rFonts w:ascii="Calibri"/>
                <w:color w:val="000000"/>
              </w:rPr>
              <w:t>java.lang</w:t>
            </w:r>
            <w:proofErr w:type="gramEnd"/>
            <w:r>
              <w:rPr>
                <w:rFonts w:ascii="Calibri"/>
                <w:color w:val="000000"/>
              </w:rPr>
              <w:t>.Math</w:t>
            </w:r>
            <w:proofErr w:type="spellEnd"/>
            <w:r>
              <w:rPr>
                <w:rFonts w:ascii="Calibri"/>
                <w:color w:val="000000"/>
              </w:rPr>
              <w:t>"</w:t>
            </w:r>
          </w:p>
        </w:tc>
      </w:tr>
      <w:tr w:rsidR="00DE2D7F" w14:paraId="414EB793" w14:textId="77777777">
        <w:trPr>
          <w:trHeight w:val="45"/>
          <w:tblCellSpacing w:w="0" w:type="auto"/>
        </w:trPr>
        <w:tc>
          <w:tcPr>
            <w:tcW w:w="0" w:type="auto"/>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4A817371" w14:textId="77777777" w:rsidR="00DE2D7F" w:rsidRDefault="00BC1135">
            <w:pPr>
              <w:pBdr>
                <w:top w:val="none" w:sz="0" w:space="4" w:color="auto"/>
                <w:left w:val="none" w:sz="0" w:space="4" w:color="auto"/>
                <w:bottom w:val="none" w:sz="0" w:space="4" w:color="auto"/>
                <w:right w:val="none" w:sz="0" w:space="4" w:color="auto"/>
              </w:pBdr>
              <w:spacing w:after="75"/>
              <w:jc w:val="center"/>
            </w:pPr>
            <w:r>
              <w:rPr>
                <w:rFonts w:ascii="Calibri"/>
                <w:color w:val="000000"/>
              </w:rPr>
              <w:t>method signature</w:t>
            </w:r>
          </w:p>
        </w:tc>
        <w:tc>
          <w:tcPr>
            <w:tcW w:w="5610"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63369DC0" w14:textId="77777777" w:rsidR="00DE2D7F" w:rsidRDefault="00BC1135">
            <w:pPr>
              <w:pBdr>
                <w:top w:val="none" w:sz="0" w:space="4" w:color="auto"/>
                <w:left w:val="none" w:sz="0" w:space="4" w:color="auto"/>
                <w:bottom w:val="none" w:sz="0" w:space="4" w:color="auto"/>
                <w:right w:val="none" w:sz="0" w:space="4" w:color="auto"/>
              </w:pBdr>
              <w:spacing w:after="75"/>
              <w:jc w:val="center"/>
            </w:pPr>
            <w:r>
              <w:rPr>
                <w:rFonts w:ascii="Calibri"/>
                <w:color w:val="000000"/>
              </w:rPr>
              <w:t>"abs(double)"</w:t>
            </w:r>
          </w:p>
        </w:tc>
      </w:tr>
    </w:tbl>
    <w:p w14:paraId="33AA1855" w14:textId="301F30BE" w:rsidR="00B302F2" w:rsidRDefault="00BC1135">
      <w:pPr>
        <w:spacing w:after="0"/>
      </w:pPr>
      <w:r>
        <w:br/>
      </w:r>
    </w:p>
    <w:p w14:paraId="1F744E1F" w14:textId="77777777" w:rsidR="00B302F2" w:rsidRDefault="00B302F2">
      <w:pPr>
        <w:spacing w:after="0"/>
      </w:pPr>
    </w:p>
    <w:p w14:paraId="11BA2091" w14:textId="2A99041D" w:rsidR="00DE2D7F" w:rsidRDefault="00BC1135">
      <w:pPr>
        <w:spacing w:after="150"/>
      </w:pPr>
      <w:bookmarkStart w:id="9" w:name="_1218fa8b-b84b-4243-8f46-2ca65bf20e60"/>
      <w:bookmarkEnd w:id="9"/>
      <w:r>
        <w:rPr>
          <w:rFonts w:ascii="Calibri"/>
          <w:b/>
          <w:color w:val="000000"/>
          <w:sz w:val="24"/>
        </w:rPr>
        <w:t>Candidate Souls (Decision)</w:t>
      </w:r>
    </w:p>
    <w:p w14:paraId="2C80271B" w14:textId="77777777" w:rsidR="00DE2D7F" w:rsidRDefault="00BC1135">
      <w:pPr>
        <w:spacing w:after="150"/>
        <w:ind w:left="375"/>
      </w:pPr>
      <w:r>
        <w:rPr>
          <w:rFonts w:ascii="Calibri"/>
          <w:b/>
          <w:color w:val="000000"/>
        </w:rPr>
        <w:t>Description</w:t>
      </w:r>
    </w:p>
    <w:p w14:paraId="4B68F4C6" w14:textId="77777777" w:rsidR="00DE2D7F" w:rsidRDefault="00BC1135">
      <w:pPr>
        <w:spacing w:after="150"/>
        <w:ind w:left="375"/>
      </w:pPr>
      <w:r>
        <w:rPr>
          <w:rFonts w:ascii="Calibri"/>
          <w:color w:val="000000"/>
        </w:rPr>
        <w:t xml:space="preserve">Iterates the list of </w:t>
      </w:r>
      <w:r>
        <w:rPr>
          <w:rFonts w:ascii="Calibri"/>
          <w:b/>
          <w:i/>
          <w:color w:val="000000"/>
        </w:rPr>
        <w:t>Potential Soul Mates</w:t>
      </w:r>
      <w:r>
        <w:rPr>
          <w:rFonts w:ascii="Calibri"/>
          <w:color w:val="000000"/>
        </w:rPr>
        <w:t xml:space="preserve"> checking for matches with the </w:t>
      </w:r>
      <w:r>
        <w:rPr>
          <w:rFonts w:ascii="Calibri"/>
          <w:b/>
          <w:i/>
          <w:color w:val="000000"/>
        </w:rPr>
        <w:t>Lonely Soul.</w:t>
      </w:r>
      <w:r>
        <w:rPr>
          <w:rFonts w:ascii="Calibri"/>
          <w:color w:val="000000"/>
        </w:rPr>
        <w:t xml:space="preserve"> Returns a list containing only the matching souls with their corresponding scores.</w:t>
      </w:r>
    </w:p>
    <w:p w14:paraId="14833217"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559"/>
        <w:gridCol w:w="5451"/>
      </w:tblGrid>
      <w:tr w:rsidR="00DE2D7F" w14:paraId="4CD4BAF4"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08254DE3"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A29B36A" w14:textId="77777777" w:rsidR="00DE2D7F" w:rsidRDefault="00515149">
            <w:pPr>
              <w:spacing w:after="0"/>
            </w:pPr>
            <w:hyperlink w:anchor="tCandidates">
              <w:proofErr w:type="spellStart"/>
              <w:r w:rsidR="00BC1135">
                <w:rPr>
                  <w:rStyle w:val="Hyperlink"/>
                  <w:rFonts w:ascii="Calibri"/>
                  <w:color w:val="2F96B4"/>
                </w:rPr>
                <w:t>tCandidates</w:t>
              </w:r>
              <w:proofErr w:type="spellEnd"/>
            </w:hyperlink>
          </w:p>
        </w:tc>
      </w:tr>
    </w:tbl>
    <w:p w14:paraId="1B7B5ACA" w14:textId="77777777" w:rsidR="00DB20B0" w:rsidRDefault="00DB20B0" w:rsidP="00B302F2">
      <w:pPr>
        <w:spacing w:after="0"/>
      </w:pPr>
    </w:p>
    <w:p w14:paraId="6656C322" w14:textId="77777777" w:rsidR="00DE2D7F" w:rsidRDefault="00BC1135">
      <w:pPr>
        <w:spacing w:after="150"/>
        <w:ind w:left="375"/>
      </w:pPr>
      <w:r>
        <w:rPr>
          <w:rFonts w:ascii="Calibri"/>
          <w:b/>
          <w:color w:val="000000"/>
        </w:rPr>
        <w:t>Decision Logic (Context)</w:t>
      </w:r>
    </w:p>
    <w:tbl>
      <w:tblPr>
        <w:tblW w:w="0" w:type="auto"/>
        <w:tblCellSpacing w:w="0" w:type="auto"/>
        <w:tblInd w:w="500" w:type="dxa"/>
        <w:tblLook w:val="04A0" w:firstRow="1" w:lastRow="0" w:firstColumn="1" w:lastColumn="0" w:noHBand="0" w:noVBand="1"/>
      </w:tblPr>
      <w:tblGrid>
        <w:gridCol w:w="2362"/>
        <w:gridCol w:w="480"/>
        <w:gridCol w:w="6048"/>
      </w:tblGrid>
      <w:tr w:rsidR="00DE2D7F" w14:paraId="03472430" w14:textId="77777777">
        <w:trPr>
          <w:gridAfter w:val="2"/>
          <w:wAfter w:w="9475" w:type="dxa"/>
          <w:trHeight w:val="45"/>
          <w:tblCellSpacing w:w="0" w:type="auto"/>
        </w:trPr>
        <w:tc>
          <w:tcPr>
            <w:tcW w:w="3005" w:type="dxa"/>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2988E1B2"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Candidate Souls</w:t>
            </w:r>
          </w:p>
        </w:tc>
      </w:tr>
      <w:tr w:rsidR="00DE2D7F" w14:paraId="731E2211"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5B43F398" w14:textId="77777777" w:rsidR="00DE2D7F" w:rsidRDefault="00BC1135">
            <w:pPr>
              <w:spacing w:after="0"/>
              <w:jc w:val="center"/>
            </w:pPr>
            <w:r>
              <w:rPr>
                <w:rFonts w:ascii="Calibri"/>
                <w:color w:val="000000"/>
              </w:rPr>
              <w:t>Candidates</w:t>
            </w:r>
          </w:p>
          <w:p w14:paraId="58E4E3DD" w14:textId="77777777" w:rsidR="00DE2D7F" w:rsidRDefault="00515149">
            <w:pPr>
              <w:pBdr>
                <w:left w:val="none" w:sz="0" w:space="2" w:color="auto"/>
              </w:pBdr>
              <w:spacing w:after="0"/>
              <w:jc w:val="center"/>
            </w:pPr>
            <w:hyperlink w:anchor="tCandidates">
              <w:proofErr w:type="spellStart"/>
              <w:r w:rsidR="00BC1135">
                <w:rPr>
                  <w:rStyle w:val="Hyperlink"/>
                  <w:rFonts w:ascii="Calibri"/>
                  <w:i/>
                  <w:color w:val="2F96B4"/>
                  <w:sz w:val="15"/>
                </w:rPr>
                <w:t>tCandidates</w:t>
              </w:r>
              <w:proofErr w:type="spellEnd"/>
            </w:hyperlink>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6006775D"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 xml:space="preserve">for </w:t>
            </w:r>
            <w:r w:rsidRPr="00DB20B0">
              <w:rPr>
                <w:rFonts w:ascii="Consolas"/>
                <w:b/>
                <w:color w:val="7030A0"/>
              </w:rPr>
              <w:t>Soul Mate</w:t>
            </w:r>
            <w:r>
              <w:rPr>
                <w:rFonts w:ascii="Consolas"/>
                <w:color w:val="000000"/>
              </w:rPr>
              <w:t xml:space="preserve"> in </w:t>
            </w:r>
            <w:r w:rsidRPr="00DB20B0">
              <w:rPr>
                <w:rFonts w:ascii="Consolas"/>
                <w:b/>
                <w:color w:val="7030A0"/>
              </w:rPr>
              <w:t>Potential Soul Mates</w:t>
            </w:r>
            <w:r>
              <w:rPr>
                <w:rFonts w:ascii="Consolas"/>
                <w:color w:val="000000"/>
              </w:rPr>
              <w:t xml:space="preserve"> return Evaluate </w:t>
            </w:r>
            <w:proofErr w:type="gramStart"/>
            <w:r>
              <w:rPr>
                <w:rFonts w:ascii="Consolas"/>
                <w:color w:val="000000"/>
              </w:rPr>
              <w:t xml:space="preserve">Match( </w:t>
            </w:r>
            <w:r w:rsidRPr="00DB20B0">
              <w:rPr>
                <w:rFonts w:ascii="Consolas"/>
                <w:b/>
                <w:color w:val="7030A0"/>
              </w:rPr>
              <w:t>Lonely</w:t>
            </w:r>
            <w:proofErr w:type="gramEnd"/>
            <w:r w:rsidRPr="00DB20B0">
              <w:rPr>
                <w:rFonts w:ascii="Consolas"/>
                <w:b/>
                <w:color w:val="7030A0"/>
              </w:rPr>
              <w:t xml:space="preserve"> Soul</w:t>
            </w:r>
            <w:r>
              <w:rPr>
                <w:rFonts w:ascii="Consolas"/>
                <w:color w:val="000000"/>
              </w:rPr>
              <w:t xml:space="preserve">, </w:t>
            </w:r>
            <w:r w:rsidRPr="00DB20B0">
              <w:rPr>
                <w:rFonts w:ascii="Consolas"/>
                <w:b/>
                <w:color w:val="7030A0"/>
              </w:rPr>
              <w:t>Soul Mate</w:t>
            </w:r>
            <w:r>
              <w:rPr>
                <w:rFonts w:ascii="Consolas"/>
                <w:color w:val="000000"/>
              </w:rPr>
              <w:t xml:space="preserve"> )</w:t>
            </w:r>
          </w:p>
        </w:tc>
      </w:tr>
      <w:tr w:rsidR="00DE2D7F" w14:paraId="3F48DD9B" w14:textId="77777777">
        <w:trPr>
          <w:trHeight w:val="45"/>
          <w:tblCellSpacing w:w="0" w:type="auto"/>
        </w:trPr>
        <w:tc>
          <w:tcPr>
            <w:tcW w:w="0" w:type="auto"/>
            <w:gridSpan w:val="3"/>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660DECF8" w14:textId="77777777" w:rsidR="00DE2D7F" w:rsidRDefault="00BC1135">
            <w:pPr>
              <w:pBdr>
                <w:top w:val="none" w:sz="0" w:space="4" w:color="auto"/>
                <w:bottom w:val="none" w:sz="0" w:space="4" w:color="auto"/>
              </w:pBdr>
              <w:spacing w:after="75"/>
              <w:ind w:left="300"/>
            </w:pPr>
            <w:proofErr w:type="gramStart"/>
            <w:r>
              <w:rPr>
                <w:rFonts w:ascii="Consolas"/>
                <w:color w:val="000000"/>
              </w:rPr>
              <w:t>Candidates[</w:t>
            </w:r>
            <w:proofErr w:type="gramEnd"/>
            <w:r>
              <w:rPr>
                <w:rFonts w:ascii="Consolas"/>
                <w:color w:val="000000"/>
              </w:rPr>
              <w:t xml:space="preserve"> Is Match = true ]</w:t>
            </w:r>
          </w:p>
        </w:tc>
      </w:tr>
    </w:tbl>
    <w:p w14:paraId="696A5248" w14:textId="4BE5BB8D" w:rsidR="00DE2D7F" w:rsidRDefault="00DE2D7F">
      <w:pPr>
        <w:spacing w:after="0"/>
      </w:pPr>
    </w:p>
    <w:p w14:paraId="2EE37F3B" w14:textId="610FE2E0" w:rsidR="00DE2D7F" w:rsidRDefault="00BC1135">
      <w:pPr>
        <w:spacing w:after="150"/>
      </w:pPr>
      <w:bookmarkStart w:id="10" w:name="_6dbcbdb7-c97c-4906-9db0-8dabed33ec34"/>
      <w:bookmarkEnd w:id="10"/>
      <w:r>
        <w:rPr>
          <w:rFonts w:ascii="Calibri"/>
          <w:b/>
          <w:color w:val="000000"/>
          <w:sz w:val="24"/>
        </w:rPr>
        <w:t>Evaluate Match (Business Knowledge Model)</w:t>
      </w:r>
    </w:p>
    <w:p w14:paraId="6894C390" w14:textId="77777777" w:rsidR="00DE2D7F" w:rsidRDefault="00BC1135">
      <w:pPr>
        <w:spacing w:after="150"/>
        <w:ind w:left="375"/>
      </w:pPr>
      <w:r>
        <w:rPr>
          <w:rFonts w:ascii="Calibri"/>
          <w:b/>
          <w:color w:val="000000"/>
        </w:rPr>
        <w:lastRenderedPageBreak/>
        <w:t>Description</w:t>
      </w:r>
    </w:p>
    <w:p w14:paraId="2E1F4FF1" w14:textId="77777777" w:rsidR="00DE2D7F" w:rsidRDefault="00BC1135">
      <w:pPr>
        <w:spacing w:after="150"/>
        <w:ind w:left="375"/>
      </w:pPr>
      <w:r>
        <w:rPr>
          <w:rFonts w:ascii="Calibri"/>
          <w:color w:val="000000"/>
        </w:rPr>
        <w:t xml:space="preserve">Evaluates the match between the </w:t>
      </w:r>
      <w:r>
        <w:rPr>
          <w:rFonts w:ascii="Calibri"/>
          <w:b/>
          <w:i/>
          <w:color w:val="000000"/>
        </w:rPr>
        <w:t>Lonely Soul</w:t>
      </w:r>
      <w:r>
        <w:rPr>
          <w:rFonts w:ascii="Calibri"/>
          <w:color w:val="000000"/>
        </w:rPr>
        <w:t xml:space="preserve"> and a </w:t>
      </w:r>
      <w:r>
        <w:rPr>
          <w:rFonts w:ascii="Calibri"/>
          <w:b/>
          <w:i/>
          <w:color w:val="000000"/>
        </w:rPr>
        <w:t>Candidate</w:t>
      </w:r>
      <w:r>
        <w:rPr>
          <w:rFonts w:ascii="Calibri"/>
          <w:color w:val="000000"/>
        </w:rPr>
        <w:t xml:space="preserve">, setting the </w:t>
      </w:r>
      <w:r>
        <w:rPr>
          <w:rFonts w:ascii="Calibri"/>
          <w:b/>
          <w:i/>
          <w:color w:val="000000"/>
        </w:rPr>
        <w:t>Is Match</w:t>
      </w:r>
      <w:r>
        <w:rPr>
          <w:rFonts w:ascii="Calibri"/>
          <w:color w:val="000000"/>
        </w:rPr>
        <w:t xml:space="preserve"> attribute as true if it is a match of false otherwise. It also calculates the </w:t>
      </w:r>
      <w:r>
        <w:rPr>
          <w:rFonts w:ascii="Calibri"/>
          <w:b/>
          <w:i/>
          <w:color w:val="000000"/>
        </w:rPr>
        <w:t>Score</w:t>
      </w:r>
      <w:r>
        <w:rPr>
          <w:rFonts w:ascii="Calibri"/>
          <w:color w:val="000000"/>
        </w:rPr>
        <w:t xml:space="preserve"> for the match.</w:t>
      </w:r>
    </w:p>
    <w:p w14:paraId="024AA839" w14:textId="77777777" w:rsidR="00DE2D7F" w:rsidRDefault="00BC1135">
      <w:pPr>
        <w:spacing w:after="150"/>
        <w:ind w:left="375"/>
      </w:pPr>
      <w:r>
        <w:rPr>
          <w:rFonts w:ascii="Calibri"/>
          <w:color w:val="000000"/>
        </w:rPr>
        <w:t>Requirements are not clear on how to calculate the score, so this decision assumes 1 point for each matching interest and -1 for each year of difference in the ages of the loving birds.</w:t>
      </w:r>
    </w:p>
    <w:p w14:paraId="052433C1"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570"/>
        <w:gridCol w:w="5440"/>
      </w:tblGrid>
      <w:tr w:rsidR="00DE2D7F" w14:paraId="2B915CED"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58E22A90"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7787B0AA" w14:textId="77777777" w:rsidR="00DE2D7F" w:rsidRDefault="00515149">
            <w:pPr>
              <w:spacing w:after="0"/>
            </w:pPr>
            <w:hyperlink w:anchor="tCandidate">
              <w:proofErr w:type="spellStart"/>
              <w:r w:rsidR="00BC1135">
                <w:rPr>
                  <w:rStyle w:val="Hyperlink"/>
                  <w:rFonts w:ascii="Calibri"/>
                  <w:color w:val="2F96B4"/>
                </w:rPr>
                <w:t>tCandidate</w:t>
              </w:r>
              <w:proofErr w:type="spellEnd"/>
            </w:hyperlink>
          </w:p>
        </w:tc>
      </w:tr>
    </w:tbl>
    <w:p w14:paraId="02A6AA9F" w14:textId="77777777" w:rsidR="00DE2D7F" w:rsidRDefault="00DE2D7F">
      <w:pPr>
        <w:spacing w:after="0"/>
        <w:ind w:left="375"/>
      </w:pPr>
    </w:p>
    <w:p w14:paraId="4EEC43EB" w14:textId="77777777" w:rsidR="00DE2D7F" w:rsidRDefault="00BC1135">
      <w:pPr>
        <w:spacing w:after="150"/>
        <w:ind w:left="375"/>
      </w:pPr>
      <w:r>
        <w:rPr>
          <w:rFonts w:ascii="Calibri"/>
          <w:b/>
          <w:color w:val="000000"/>
        </w:rPr>
        <w:t>Decision Logic (Function - Context)</w:t>
      </w:r>
    </w:p>
    <w:tbl>
      <w:tblPr>
        <w:tblW w:w="0" w:type="auto"/>
        <w:tblCellSpacing w:w="0" w:type="auto"/>
        <w:tblInd w:w="500" w:type="dxa"/>
        <w:tblLook w:val="04A0" w:firstRow="1" w:lastRow="0" w:firstColumn="1" w:lastColumn="0" w:noHBand="0" w:noVBand="1"/>
      </w:tblPr>
      <w:tblGrid>
        <w:gridCol w:w="2230"/>
        <w:gridCol w:w="492"/>
        <w:gridCol w:w="6168"/>
      </w:tblGrid>
      <w:tr w:rsidR="00DE2D7F" w14:paraId="7F67CF88" w14:textId="77777777">
        <w:trPr>
          <w:gridAfter w:val="2"/>
          <w:wAfter w:w="9315" w:type="dxa"/>
          <w:trHeight w:val="45"/>
          <w:tblCellSpacing w:w="0" w:type="auto"/>
        </w:trPr>
        <w:tc>
          <w:tcPr>
            <w:tcW w:w="2955" w:type="dxa"/>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58F66404"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Evaluate Match</w:t>
            </w:r>
          </w:p>
        </w:tc>
      </w:tr>
      <w:tr w:rsidR="00DE2D7F" w14:paraId="16BC9525" w14:textId="77777777">
        <w:trPr>
          <w:trHeight w:val="45"/>
          <w:tblCellSpacing w:w="0" w:type="auto"/>
        </w:trPr>
        <w:tc>
          <w:tcPr>
            <w:tcW w:w="0" w:type="auto"/>
            <w:gridSpan w:val="3"/>
            <w:tcBorders>
              <w:top w:val="single" w:sz="8" w:space="0" w:color="FFFFFF"/>
              <w:left w:val="single" w:sz="8" w:space="0" w:color="FFFFFF"/>
              <w:bottom w:val="single" w:sz="8" w:space="0" w:color="FFFFFF"/>
              <w:right w:val="single" w:sz="8" w:space="0" w:color="FFFFFF"/>
            </w:tcBorders>
            <w:shd w:val="clear" w:color="auto" w:fill="EEEEEE"/>
            <w:tcMar>
              <w:top w:w="15" w:type="dxa"/>
              <w:left w:w="225" w:type="dxa"/>
              <w:bottom w:w="15" w:type="dxa"/>
              <w:right w:w="225" w:type="dxa"/>
            </w:tcMar>
            <w:vAlign w:val="center"/>
          </w:tcPr>
          <w:tbl>
            <w:tblPr>
              <w:tblW w:w="0" w:type="auto"/>
              <w:tblCellSpacing w:w="20" w:type="dxa"/>
              <w:tblLook w:val="04A0" w:firstRow="1" w:lastRow="0" w:firstColumn="1" w:lastColumn="0" w:noHBand="0" w:noVBand="1"/>
            </w:tblPr>
            <w:tblGrid>
              <w:gridCol w:w="314"/>
              <w:gridCol w:w="1523"/>
              <w:gridCol w:w="330"/>
              <w:gridCol w:w="1269"/>
              <w:gridCol w:w="314"/>
            </w:tblGrid>
            <w:tr w:rsidR="00DE2D7F" w14:paraId="69F87846" w14:textId="77777777">
              <w:trPr>
                <w:tblCellSpacing w:w="20" w:type="dxa"/>
              </w:trPr>
              <w:tc>
                <w:tcPr>
                  <w:tcW w:w="254" w:type="dxa"/>
                  <w:shd w:val="clear" w:color="auto" w:fill="EEEEEE"/>
                  <w:tcMar>
                    <w:top w:w="15" w:type="dxa"/>
                    <w:left w:w="15" w:type="dxa"/>
                    <w:bottom w:w="15" w:type="dxa"/>
                    <w:right w:w="15" w:type="dxa"/>
                  </w:tcMar>
                  <w:vAlign w:val="center"/>
                </w:tcPr>
                <w:p w14:paraId="4C918BB1" w14:textId="77777777" w:rsidR="00DE2D7F" w:rsidRDefault="00BC1135">
                  <w:pPr>
                    <w:spacing w:after="75"/>
                  </w:pPr>
                  <w:r>
                    <w:rPr>
                      <w:rFonts w:ascii="Calibri"/>
                      <w:color w:val="000000"/>
                      <w:sz w:val="48"/>
                    </w:rPr>
                    <w:t>(</w:t>
                  </w:r>
                </w:p>
              </w:tc>
              <w:tc>
                <w:tcPr>
                  <w:tcW w:w="1483" w:type="dxa"/>
                  <w:shd w:val="clear" w:color="auto" w:fill="EEEEEE"/>
                  <w:tcMar>
                    <w:top w:w="15" w:type="dxa"/>
                    <w:left w:w="15" w:type="dxa"/>
                    <w:bottom w:w="15" w:type="dxa"/>
                    <w:right w:w="15" w:type="dxa"/>
                  </w:tcMar>
                  <w:vAlign w:val="center"/>
                </w:tcPr>
                <w:p w14:paraId="06A8E5BD" w14:textId="77777777" w:rsidR="00DE2D7F" w:rsidRDefault="00BC1135">
                  <w:pPr>
                    <w:spacing w:after="0"/>
                  </w:pPr>
                  <w:r>
                    <w:rPr>
                      <w:rFonts w:ascii="Calibri"/>
                      <w:color w:val="000000"/>
                    </w:rPr>
                    <w:t>Lonely Soul</w:t>
                  </w:r>
                </w:p>
                <w:p w14:paraId="18822E5F" w14:textId="77777777" w:rsidR="00DE2D7F" w:rsidRDefault="0051514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5539BA84" w14:textId="77777777" w:rsidR="00DE2D7F" w:rsidRDefault="00DE2D7F">
                  <w:pPr>
                    <w:spacing w:after="0"/>
                  </w:pPr>
                </w:p>
              </w:tc>
              <w:tc>
                <w:tcPr>
                  <w:tcW w:w="290" w:type="dxa"/>
                  <w:shd w:val="clear" w:color="auto" w:fill="EEEEEE"/>
                  <w:tcMar>
                    <w:top w:w="15" w:type="dxa"/>
                    <w:left w:w="45" w:type="dxa"/>
                    <w:bottom w:w="15" w:type="dxa"/>
                    <w:right w:w="45" w:type="dxa"/>
                  </w:tcMar>
                  <w:vAlign w:val="center"/>
                </w:tcPr>
                <w:p w14:paraId="22B54926" w14:textId="77777777" w:rsidR="00DE2D7F" w:rsidRDefault="00BC1135">
                  <w:pPr>
                    <w:spacing w:after="75"/>
                  </w:pPr>
                  <w:r>
                    <w:rPr>
                      <w:rFonts w:ascii="Calibri"/>
                      <w:color w:val="000000"/>
                      <w:sz w:val="39"/>
                    </w:rPr>
                    <w:t>,</w:t>
                  </w:r>
                </w:p>
              </w:tc>
              <w:tc>
                <w:tcPr>
                  <w:tcW w:w="1229" w:type="dxa"/>
                  <w:shd w:val="clear" w:color="auto" w:fill="EEEEEE"/>
                  <w:tcMar>
                    <w:top w:w="15" w:type="dxa"/>
                    <w:left w:w="15" w:type="dxa"/>
                    <w:bottom w:w="15" w:type="dxa"/>
                    <w:right w:w="15" w:type="dxa"/>
                  </w:tcMar>
                  <w:vAlign w:val="center"/>
                </w:tcPr>
                <w:p w14:paraId="1FC3FF90" w14:textId="77777777" w:rsidR="00DE2D7F" w:rsidRDefault="00BC1135">
                  <w:pPr>
                    <w:spacing w:after="0"/>
                  </w:pPr>
                  <w:r>
                    <w:rPr>
                      <w:rFonts w:ascii="Calibri"/>
                      <w:color w:val="000000"/>
                    </w:rPr>
                    <w:t>Candidate</w:t>
                  </w:r>
                </w:p>
                <w:p w14:paraId="3D2FF91A" w14:textId="77777777" w:rsidR="00DE2D7F" w:rsidRDefault="0051514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7474205A" w14:textId="77777777" w:rsidR="00DE2D7F" w:rsidRDefault="00DE2D7F">
                  <w:pPr>
                    <w:spacing w:after="0"/>
                  </w:pPr>
                </w:p>
              </w:tc>
              <w:tc>
                <w:tcPr>
                  <w:tcW w:w="254" w:type="dxa"/>
                  <w:shd w:val="clear" w:color="auto" w:fill="EEEEEE"/>
                  <w:tcMar>
                    <w:top w:w="15" w:type="dxa"/>
                    <w:left w:w="15" w:type="dxa"/>
                    <w:bottom w:w="15" w:type="dxa"/>
                    <w:right w:w="15" w:type="dxa"/>
                  </w:tcMar>
                  <w:vAlign w:val="center"/>
                </w:tcPr>
                <w:p w14:paraId="260A0898" w14:textId="77777777" w:rsidR="00DE2D7F" w:rsidRDefault="00BC1135">
                  <w:pPr>
                    <w:spacing w:after="75"/>
                  </w:pPr>
                  <w:r>
                    <w:rPr>
                      <w:rFonts w:ascii="Calibri"/>
                      <w:color w:val="000000"/>
                      <w:sz w:val="48"/>
                    </w:rPr>
                    <w:t>)</w:t>
                  </w:r>
                </w:p>
              </w:tc>
            </w:tr>
          </w:tbl>
          <w:p w14:paraId="7C2AF316" w14:textId="77777777" w:rsidR="00DE2D7F" w:rsidRDefault="00DE2D7F"/>
        </w:tc>
      </w:tr>
      <w:tr w:rsidR="00DE2D7F" w14:paraId="6E63C850"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5BB2738C" w14:textId="77777777" w:rsidR="00DE2D7F" w:rsidRDefault="00BC1135">
            <w:pPr>
              <w:spacing w:after="0"/>
              <w:jc w:val="center"/>
            </w:pPr>
            <w:r>
              <w:rPr>
                <w:rFonts w:ascii="Calibri"/>
                <w:color w:val="000000"/>
              </w:rPr>
              <w:t>Profile1</w:t>
            </w:r>
          </w:p>
          <w:p w14:paraId="6807AA28" w14:textId="77777777" w:rsidR="00DE2D7F" w:rsidRDefault="00515149">
            <w:pPr>
              <w:pBdr>
                <w:left w:val="none" w:sz="0" w:space="2" w:color="auto"/>
              </w:pBdr>
              <w:spacing w:after="0"/>
              <w:jc w:val="center"/>
            </w:pPr>
            <w:hyperlink w:anchor="tProfile">
              <w:proofErr w:type="spellStart"/>
              <w:r w:rsidR="00BC1135">
                <w:rPr>
                  <w:rStyle w:val="Hyperlink"/>
                  <w:rFonts w:ascii="Calibri"/>
                  <w:i/>
                  <w:color w:val="2F96B4"/>
                  <w:sz w:val="15"/>
                </w:rPr>
                <w:t>tProfile</w:t>
              </w:r>
              <w:proofErr w:type="spellEnd"/>
            </w:hyperlink>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0917BABE"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Lonely Soul</w:t>
            </w:r>
          </w:p>
        </w:tc>
      </w:tr>
      <w:tr w:rsidR="00DE2D7F" w14:paraId="43FCF46D"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0508953C" w14:textId="77777777" w:rsidR="00DE2D7F" w:rsidRDefault="00BC1135">
            <w:pPr>
              <w:spacing w:after="0"/>
              <w:jc w:val="center"/>
            </w:pPr>
            <w:r>
              <w:rPr>
                <w:rFonts w:ascii="Calibri"/>
                <w:color w:val="000000"/>
              </w:rPr>
              <w:t>Profile2</w:t>
            </w:r>
          </w:p>
          <w:p w14:paraId="3551CF20" w14:textId="77777777" w:rsidR="00DE2D7F" w:rsidRDefault="00515149">
            <w:pPr>
              <w:pBdr>
                <w:left w:val="none" w:sz="0" w:space="2" w:color="auto"/>
              </w:pBdr>
              <w:spacing w:after="0"/>
              <w:jc w:val="center"/>
            </w:pPr>
            <w:hyperlink w:anchor="tProfile">
              <w:proofErr w:type="spellStart"/>
              <w:r w:rsidR="00BC1135">
                <w:rPr>
                  <w:rStyle w:val="Hyperlink"/>
                  <w:rFonts w:ascii="Calibri"/>
                  <w:i/>
                  <w:color w:val="2F96B4"/>
                  <w:sz w:val="15"/>
                </w:rPr>
                <w:t>tProfile</w:t>
              </w:r>
              <w:proofErr w:type="spellEnd"/>
            </w:hyperlink>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1E83DE89"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Candidate</w:t>
            </w:r>
          </w:p>
        </w:tc>
      </w:tr>
      <w:tr w:rsidR="00DE2D7F" w14:paraId="309FEA98"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5A39DE73" w14:textId="77777777" w:rsidR="00DE2D7F" w:rsidRDefault="00BC1135">
            <w:pPr>
              <w:spacing w:after="0"/>
              <w:jc w:val="center"/>
            </w:pPr>
            <w:r>
              <w:rPr>
                <w:rFonts w:ascii="Calibri"/>
                <w:color w:val="000000"/>
              </w:rPr>
              <w:t>Is Match</w:t>
            </w:r>
          </w:p>
          <w:p w14:paraId="7917CE58" w14:textId="77777777" w:rsidR="00DE2D7F" w:rsidRDefault="00BC1135">
            <w:pPr>
              <w:pBdr>
                <w:left w:val="none" w:sz="0" w:space="2" w:color="auto"/>
              </w:pBdr>
              <w:spacing w:after="0"/>
              <w:jc w:val="center"/>
            </w:pPr>
            <w:r>
              <w:rPr>
                <w:rFonts w:ascii="Calibri"/>
                <w:i/>
                <w:color w:val="000000"/>
                <w:sz w:val="15"/>
              </w:rPr>
              <w:t>Boolean</w:t>
            </w:r>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21540DBE"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 xml:space="preserve">Is Soul a </w:t>
            </w:r>
            <w:proofErr w:type="gramStart"/>
            <w:r>
              <w:rPr>
                <w:rFonts w:ascii="Consolas"/>
                <w:color w:val="000000"/>
              </w:rPr>
              <w:t>Match(</w:t>
            </w:r>
            <w:proofErr w:type="gramEnd"/>
            <w:r>
              <w:rPr>
                <w:rFonts w:ascii="Consolas"/>
                <w:color w:val="000000"/>
              </w:rPr>
              <w:t>Lonely Soul, Candidate) and Is Soul a Match(Candidate, Lonely Soul)</w:t>
            </w:r>
          </w:p>
        </w:tc>
      </w:tr>
      <w:tr w:rsidR="00DE2D7F" w14:paraId="5AEE784B"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01F7A862" w14:textId="77777777" w:rsidR="00DE2D7F" w:rsidRDefault="00BC1135">
            <w:pPr>
              <w:spacing w:after="0"/>
              <w:jc w:val="center"/>
            </w:pPr>
            <w:r>
              <w:rPr>
                <w:rFonts w:ascii="Calibri"/>
                <w:color w:val="000000"/>
              </w:rPr>
              <w:t>Score</w:t>
            </w:r>
          </w:p>
          <w:p w14:paraId="15035EF1" w14:textId="77777777" w:rsidR="00DE2D7F" w:rsidRDefault="00BC1135">
            <w:pPr>
              <w:pBdr>
                <w:left w:val="none" w:sz="0" w:space="2" w:color="auto"/>
              </w:pBdr>
              <w:spacing w:after="0"/>
              <w:jc w:val="center"/>
            </w:pPr>
            <w:r>
              <w:rPr>
                <w:rFonts w:ascii="Calibri"/>
                <w:i/>
                <w:color w:val="000000"/>
                <w:sz w:val="15"/>
              </w:rPr>
              <w:t>Number</w:t>
            </w:r>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3D5E04E4"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 xml:space="preserve">Number of Matching </w:t>
            </w:r>
            <w:proofErr w:type="gramStart"/>
            <w:r>
              <w:rPr>
                <w:rFonts w:ascii="Consolas"/>
                <w:color w:val="000000"/>
              </w:rPr>
              <w:t>Interests(</w:t>
            </w:r>
            <w:proofErr w:type="gramEnd"/>
            <w:r>
              <w:rPr>
                <w:rFonts w:ascii="Consolas"/>
                <w:color w:val="000000"/>
              </w:rPr>
              <w:t xml:space="preserve">Lonely Soul, Candidate) - absolute( Lonely </w:t>
            </w:r>
            <w:proofErr w:type="spellStart"/>
            <w:r>
              <w:rPr>
                <w:rFonts w:ascii="Consolas"/>
                <w:color w:val="000000"/>
              </w:rPr>
              <w:t>Soul.Age</w:t>
            </w:r>
            <w:proofErr w:type="spellEnd"/>
            <w:r>
              <w:rPr>
                <w:rFonts w:ascii="Consolas"/>
                <w:color w:val="000000"/>
              </w:rPr>
              <w:t xml:space="preserve"> - </w:t>
            </w:r>
            <w:proofErr w:type="spellStart"/>
            <w:r>
              <w:rPr>
                <w:rFonts w:ascii="Consolas"/>
                <w:color w:val="000000"/>
              </w:rPr>
              <w:t>Candidate.Age</w:t>
            </w:r>
            <w:proofErr w:type="spellEnd"/>
            <w:r>
              <w:rPr>
                <w:rFonts w:ascii="Consolas"/>
                <w:color w:val="000000"/>
              </w:rPr>
              <w:t xml:space="preserve"> )</w:t>
            </w:r>
          </w:p>
        </w:tc>
      </w:tr>
    </w:tbl>
    <w:p w14:paraId="0989AA71" w14:textId="77777777" w:rsidR="00DE2D7F" w:rsidRDefault="00BC1135">
      <w:pPr>
        <w:spacing w:after="0"/>
      </w:pPr>
      <w:r>
        <w:br/>
      </w:r>
    </w:p>
    <w:p w14:paraId="015C78B0" w14:textId="4B3F93A4" w:rsidR="00DE2D7F" w:rsidRDefault="00BC1135">
      <w:pPr>
        <w:spacing w:after="150"/>
      </w:pPr>
      <w:bookmarkStart w:id="11" w:name="_3fbd0f80-6d92-4807-8406-a65073d2ce23"/>
      <w:bookmarkEnd w:id="11"/>
      <w:r>
        <w:rPr>
          <w:rFonts w:ascii="Calibri"/>
          <w:b/>
          <w:color w:val="000000"/>
          <w:sz w:val="24"/>
        </w:rPr>
        <w:t>Is Soul a Match (Business Knowledge Model)</w:t>
      </w:r>
    </w:p>
    <w:p w14:paraId="538E9DED" w14:textId="77777777" w:rsidR="00DE2D7F" w:rsidRDefault="00BC1135">
      <w:pPr>
        <w:spacing w:after="150"/>
        <w:ind w:left="375"/>
      </w:pPr>
      <w:r>
        <w:rPr>
          <w:rFonts w:ascii="Calibri"/>
          <w:b/>
          <w:color w:val="000000"/>
        </w:rPr>
        <w:t>Description</w:t>
      </w:r>
    </w:p>
    <w:p w14:paraId="214D6A76" w14:textId="77777777" w:rsidR="00DE2D7F" w:rsidRDefault="00BC1135">
      <w:pPr>
        <w:spacing w:after="150"/>
        <w:ind w:left="375"/>
      </w:pPr>
      <w:r>
        <w:rPr>
          <w:rFonts w:ascii="Calibri"/>
          <w:color w:val="000000"/>
        </w:rPr>
        <w:t>Returns true if the candidate is a match for the given lonely soul. According to the requirements, a candidate is a match if and only if:</w:t>
      </w:r>
    </w:p>
    <w:p w14:paraId="31F9FC3F" w14:textId="77777777" w:rsidR="00DE2D7F" w:rsidRDefault="00BC1135">
      <w:pPr>
        <w:numPr>
          <w:ilvl w:val="0"/>
          <w:numId w:val="1"/>
        </w:numPr>
        <w:spacing w:after="0"/>
      </w:pPr>
      <w:r>
        <w:rPr>
          <w:rFonts w:ascii="Calibri"/>
          <w:color w:val="000000"/>
        </w:rPr>
        <w:t>Gender of the other person must be one of the acceptable genders</w:t>
      </w:r>
    </w:p>
    <w:p w14:paraId="5E4ECC62" w14:textId="77777777" w:rsidR="00DE2D7F" w:rsidRDefault="00BC1135">
      <w:pPr>
        <w:numPr>
          <w:ilvl w:val="0"/>
          <w:numId w:val="1"/>
        </w:numPr>
        <w:spacing w:after="0"/>
      </w:pPr>
      <w:r>
        <w:rPr>
          <w:rFonts w:ascii="Calibri"/>
          <w:color w:val="000000"/>
        </w:rPr>
        <w:t>Age of the other person must be within the acceptable range</w:t>
      </w:r>
    </w:p>
    <w:p w14:paraId="1003C118" w14:textId="77777777" w:rsidR="00DE2D7F" w:rsidRDefault="00BC1135">
      <w:pPr>
        <w:numPr>
          <w:ilvl w:val="0"/>
          <w:numId w:val="1"/>
        </w:numPr>
        <w:spacing w:after="0"/>
      </w:pPr>
      <w:r>
        <w:rPr>
          <w:rFonts w:ascii="Calibri"/>
          <w:color w:val="000000"/>
        </w:rPr>
        <w:t>City must match exactly</w:t>
      </w:r>
    </w:p>
    <w:p w14:paraId="7B136200" w14:textId="77777777" w:rsidR="00DE2D7F" w:rsidRDefault="00BC1135">
      <w:pPr>
        <w:numPr>
          <w:ilvl w:val="0"/>
          <w:numId w:val="1"/>
        </w:numPr>
        <w:spacing w:after="0"/>
      </w:pPr>
      <w:r>
        <w:rPr>
          <w:rFonts w:ascii="Calibri"/>
          <w:color w:val="000000"/>
        </w:rPr>
        <w:t>Matching interests of the other person must match at least the number specified</w:t>
      </w:r>
    </w:p>
    <w:p w14:paraId="31A38141" w14:textId="77777777" w:rsidR="00DE2D7F" w:rsidRDefault="00DE2D7F">
      <w:pPr>
        <w:spacing w:after="150"/>
        <w:ind w:left="375"/>
      </w:pPr>
    </w:p>
    <w:p w14:paraId="379DAD82" w14:textId="77777777" w:rsidR="00493D59" w:rsidRDefault="00493D59">
      <w:pPr>
        <w:spacing w:after="150"/>
        <w:ind w:left="375"/>
      </w:pPr>
    </w:p>
    <w:p w14:paraId="68A259C7" w14:textId="77777777" w:rsidR="00DE2D7F" w:rsidRDefault="00BC1135">
      <w:pPr>
        <w:spacing w:after="150"/>
        <w:ind w:left="375"/>
      </w:pPr>
      <w:r>
        <w:rPr>
          <w:rFonts w:ascii="Calibri"/>
          <w:b/>
          <w:color w:val="000000"/>
        </w:rPr>
        <w:lastRenderedPageBreak/>
        <w:t>Output Data Type</w:t>
      </w:r>
    </w:p>
    <w:tbl>
      <w:tblPr>
        <w:tblW w:w="0" w:type="auto"/>
        <w:tblCellSpacing w:w="0" w:type="auto"/>
        <w:tblInd w:w="500" w:type="dxa"/>
        <w:tblLook w:val="04A0" w:firstRow="1" w:lastRow="0" w:firstColumn="1" w:lastColumn="0" w:noHBand="0" w:noVBand="1"/>
      </w:tblPr>
      <w:tblGrid>
        <w:gridCol w:w="3603"/>
        <w:gridCol w:w="5407"/>
      </w:tblGrid>
      <w:tr w:rsidR="00DE2D7F" w14:paraId="21D099AF"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75B05DA"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9FC5EE0" w14:textId="77777777" w:rsidR="00DE2D7F" w:rsidRDefault="00BC1135">
            <w:pPr>
              <w:spacing w:after="0"/>
            </w:pPr>
            <w:r>
              <w:rPr>
                <w:rFonts w:ascii="Calibri"/>
                <w:color w:val="333333"/>
              </w:rPr>
              <w:t>Boolean</w:t>
            </w:r>
          </w:p>
        </w:tc>
      </w:tr>
    </w:tbl>
    <w:p w14:paraId="5AA48E0A" w14:textId="77777777" w:rsidR="00DE2D7F" w:rsidRDefault="00DE2D7F">
      <w:pPr>
        <w:spacing w:after="0"/>
        <w:ind w:left="375"/>
      </w:pPr>
    </w:p>
    <w:p w14:paraId="75E9E9B3" w14:textId="77777777" w:rsidR="00DE2D7F" w:rsidRDefault="00BC1135">
      <w:pPr>
        <w:spacing w:after="150"/>
        <w:ind w:left="375"/>
      </w:pPr>
      <w:r>
        <w:rPr>
          <w:rFonts w:ascii="Calibri"/>
          <w:b/>
          <w:color w:val="000000"/>
        </w:rPr>
        <w:t>Decision Logic (Function - Expression)</w:t>
      </w:r>
    </w:p>
    <w:tbl>
      <w:tblPr>
        <w:tblW w:w="0" w:type="auto"/>
        <w:tblCellSpacing w:w="0" w:type="auto"/>
        <w:tblInd w:w="500" w:type="dxa"/>
        <w:tblLook w:val="04A0" w:firstRow="1" w:lastRow="0" w:firstColumn="1" w:lastColumn="0" w:noHBand="0" w:noVBand="1"/>
      </w:tblPr>
      <w:tblGrid>
        <w:gridCol w:w="1944"/>
        <w:gridCol w:w="6946"/>
      </w:tblGrid>
      <w:tr w:rsidR="00DE2D7F" w14:paraId="7D670E5E" w14:textId="77777777">
        <w:trPr>
          <w:trHeight w:val="45"/>
          <w:tblCellSpacing w:w="0" w:type="auto"/>
        </w:trPr>
        <w:tc>
          <w:tcPr>
            <w:tcW w:w="2925" w:type="dxa"/>
            <w:gridSpan w:val="2"/>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29B77097"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Is Soul a Match</w:t>
            </w:r>
          </w:p>
        </w:tc>
      </w:tr>
      <w:tr w:rsidR="00DE2D7F" w14:paraId="1FE2B723" w14:textId="77777777">
        <w:trPr>
          <w:trHeight w:val="45"/>
          <w:tblCellSpacing w:w="0" w:type="auto"/>
        </w:trPr>
        <w:tc>
          <w:tcPr>
            <w:tcW w:w="1260"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759F3138" w14:textId="77777777" w:rsidR="00DE2D7F" w:rsidRDefault="00BC1135">
            <w:pPr>
              <w:spacing w:after="0"/>
              <w:jc w:val="center"/>
            </w:pPr>
            <w:r>
              <w:rPr>
                <w:rFonts w:ascii="Calibri"/>
                <w:color w:val="000000"/>
              </w:rPr>
              <w:t>F</w:t>
            </w:r>
          </w:p>
        </w:tc>
        <w:tc>
          <w:tcPr>
            <w:tcW w:w="0" w:type="auto"/>
            <w:tcBorders>
              <w:top w:val="single" w:sz="8" w:space="0" w:color="FFFFFF"/>
              <w:left w:val="single" w:sz="8" w:space="0" w:color="FFFFFF"/>
              <w:bottom w:val="single" w:sz="8" w:space="0" w:color="FFFFFF"/>
              <w:right w:val="single" w:sz="8" w:space="0" w:color="FFFFFF"/>
            </w:tcBorders>
            <w:shd w:val="clear" w:color="auto" w:fill="EEEEEE"/>
            <w:tcMar>
              <w:top w:w="15" w:type="dxa"/>
              <w:left w:w="225" w:type="dxa"/>
              <w:bottom w:w="15" w:type="dxa"/>
              <w:right w:w="225" w:type="dxa"/>
            </w:tcMar>
            <w:vAlign w:val="center"/>
          </w:tcPr>
          <w:tbl>
            <w:tblPr>
              <w:tblW w:w="0" w:type="auto"/>
              <w:tblCellSpacing w:w="20" w:type="dxa"/>
              <w:tblLook w:val="04A0" w:firstRow="1" w:lastRow="0" w:firstColumn="1" w:lastColumn="0" w:noHBand="0" w:noVBand="1"/>
            </w:tblPr>
            <w:tblGrid>
              <w:gridCol w:w="314"/>
              <w:gridCol w:w="1523"/>
              <w:gridCol w:w="330"/>
              <w:gridCol w:w="1269"/>
              <w:gridCol w:w="314"/>
            </w:tblGrid>
            <w:tr w:rsidR="00DE2D7F" w14:paraId="3ED93D71" w14:textId="77777777">
              <w:trPr>
                <w:tblCellSpacing w:w="20" w:type="dxa"/>
              </w:trPr>
              <w:tc>
                <w:tcPr>
                  <w:tcW w:w="254" w:type="dxa"/>
                  <w:shd w:val="clear" w:color="auto" w:fill="EEEEEE"/>
                  <w:tcMar>
                    <w:top w:w="15" w:type="dxa"/>
                    <w:left w:w="15" w:type="dxa"/>
                    <w:bottom w:w="15" w:type="dxa"/>
                    <w:right w:w="15" w:type="dxa"/>
                  </w:tcMar>
                  <w:vAlign w:val="center"/>
                </w:tcPr>
                <w:p w14:paraId="773021F5" w14:textId="77777777" w:rsidR="00DE2D7F" w:rsidRDefault="00BC1135">
                  <w:pPr>
                    <w:spacing w:after="75"/>
                  </w:pPr>
                  <w:r>
                    <w:rPr>
                      <w:rFonts w:ascii="Calibri"/>
                      <w:color w:val="000000"/>
                      <w:sz w:val="48"/>
                    </w:rPr>
                    <w:t>(</w:t>
                  </w:r>
                </w:p>
              </w:tc>
              <w:tc>
                <w:tcPr>
                  <w:tcW w:w="1483" w:type="dxa"/>
                  <w:shd w:val="clear" w:color="auto" w:fill="EEEEEE"/>
                  <w:tcMar>
                    <w:top w:w="15" w:type="dxa"/>
                    <w:left w:w="15" w:type="dxa"/>
                    <w:bottom w:w="15" w:type="dxa"/>
                    <w:right w:w="15" w:type="dxa"/>
                  </w:tcMar>
                  <w:vAlign w:val="center"/>
                </w:tcPr>
                <w:p w14:paraId="0C93B482" w14:textId="77777777" w:rsidR="00DE2D7F" w:rsidRDefault="00BC1135">
                  <w:pPr>
                    <w:spacing w:after="0"/>
                  </w:pPr>
                  <w:r>
                    <w:rPr>
                      <w:rFonts w:ascii="Calibri"/>
                      <w:color w:val="000000"/>
                    </w:rPr>
                    <w:t>Lonely Soul</w:t>
                  </w:r>
                </w:p>
                <w:p w14:paraId="1980A67C" w14:textId="77777777" w:rsidR="00DE2D7F" w:rsidRDefault="0051514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777FB2EB" w14:textId="77777777" w:rsidR="00DE2D7F" w:rsidRDefault="00DE2D7F">
                  <w:pPr>
                    <w:spacing w:after="0"/>
                  </w:pPr>
                </w:p>
              </w:tc>
              <w:tc>
                <w:tcPr>
                  <w:tcW w:w="290" w:type="dxa"/>
                  <w:shd w:val="clear" w:color="auto" w:fill="EEEEEE"/>
                  <w:tcMar>
                    <w:top w:w="15" w:type="dxa"/>
                    <w:left w:w="45" w:type="dxa"/>
                    <w:bottom w:w="15" w:type="dxa"/>
                    <w:right w:w="45" w:type="dxa"/>
                  </w:tcMar>
                  <w:vAlign w:val="center"/>
                </w:tcPr>
                <w:p w14:paraId="78FFD355" w14:textId="77777777" w:rsidR="00DE2D7F" w:rsidRDefault="00BC1135">
                  <w:pPr>
                    <w:spacing w:after="75"/>
                  </w:pPr>
                  <w:r>
                    <w:rPr>
                      <w:rFonts w:ascii="Calibri"/>
                      <w:color w:val="000000"/>
                      <w:sz w:val="39"/>
                    </w:rPr>
                    <w:t>,</w:t>
                  </w:r>
                </w:p>
              </w:tc>
              <w:tc>
                <w:tcPr>
                  <w:tcW w:w="1229" w:type="dxa"/>
                  <w:shd w:val="clear" w:color="auto" w:fill="EEEEEE"/>
                  <w:tcMar>
                    <w:top w:w="15" w:type="dxa"/>
                    <w:left w:w="15" w:type="dxa"/>
                    <w:bottom w:w="15" w:type="dxa"/>
                    <w:right w:w="15" w:type="dxa"/>
                  </w:tcMar>
                  <w:vAlign w:val="center"/>
                </w:tcPr>
                <w:p w14:paraId="095B6EBA" w14:textId="77777777" w:rsidR="00DE2D7F" w:rsidRDefault="00BC1135">
                  <w:pPr>
                    <w:spacing w:after="0"/>
                  </w:pPr>
                  <w:r>
                    <w:rPr>
                      <w:rFonts w:ascii="Calibri"/>
                      <w:color w:val="000000"/>
                    </w:rPr>
                    <w:t>Candidate</w:t>
                  </w:r>
                </w:p>
                <w:p w14:paraId="13B37904" w14:textId="77777777" w:rsidR="00DE2D7F" w:rsidRDefault="0051514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67363EB4" w14:textId="77777777" w:rsidR="00DE2D7F" w:rsidRDefault="00DE2D7F">
                  <w:pPr>
                    <w:spacing w:after="0"/>
                  </w:pPr>
                </w:p>
              </w:tc>
              <w:tc>
                <w:tcPr>
                  <w:tcW w:w="254" w:type="dxa"/>
                  <w:shd w:val="clear" w:color="auto" w:fill="EEEEEE"/>
                  <w:tcMar>
                    <w:top w:w="15" w:type="dxa"/>
                    <w:left w:w="15" w:type="dxa"/>
                    <w:bottom w:w="15" w:type="dxa"/>
                    <w:right w:w="15" w:type="dxa"/>
                  </w:tcMar>
                  <w:vAlign w:val="center"/>
                </w:tcPr>
                <w:p w14:paraId="27107EB2" w14:textId="77777777" w:rsidR="00DE2D7F" w:rsidRDefault="00BC1135">
                  <w:pPr>
                    <w:spacing w:after="75"/>
                  </w:pPr>
                  <w:r>
                    <w:rPr>
                      <w:rFonts w:ascii="Calibri"/>
                      <w:color w:val="000000"/>
                      <w:sz w:val="48"/>
                    </w:rPr>
                    <w:t>)</w:t>
                  </w:r>
                </w:p>
              </w:tc>
            </w:tr>
          </w:tbl>
          <w:p w14:paraId="2F16FC88" w14:textId="77777777" w:rsidR="00DE2D7F" w:rsidRDefault="00DE2D7F"/>
        </w:tc>
      </w:tr>
      <w:tr w:rsidR="00DE2D7F" w14:paraId="1F5CBC1C" w14:textId="77777777">
        <w:trPr>
          <w:trHeight w:val="45"/>
          <w:tblCellSpacing w:w="0" w:type="auto"/>
        </w:trPr>
        <w:tc>
          <w:tcPr>
            <w:tcW w:w="0" w:type="auto"/>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5798895D" w14:textId="77777777" w:rsidR="00DB20B0" w:rsidRDefault="00BC1135">
            <w:pPr>
              <w:pBdr>
                <w:top w:val="none" w:sz="0" w:space="4" w:color="auto"/>
                <w:left w:val="none" w:sz="0" w:space="4" w:color="auto"/>
                <w:bottom w:val="none" w:sz="0" w:space="4" w:color="auto"/>
                <w:right w:val="none" w:sz="0" w:space="4" w:color="auto"/>
              </w:pBdr>
              <w:spacing w:after="75"/>
              <w:rPr>
                <w:rFonts w:ascii="Consolas"/>
                <w:color w:val="000000"/>
                <w:sz w:val="20"/>
                <w:szCs w:val="20"/>
              </w:rPr>
            </w:pPr>
            <w:r w:rsidRPr="00DB20B0">
              <w:rPr>
                <w:rFonts w:ascii="Consolas"/>
                <w:b/>
                <w:color w:val="2F5496" w:themeColor="accent1" w:themeShade="BF"/>
                <w:sz w:val="20"/>
                <w:szCs w:val="20"/>
              </w:rPr>
              <w:t xml:space="preserve">list </w:t>
            </w:r>
            <w:proofErr w:type="gramStart"/>
            <w:r w:rsidRPr="00DB20B0">
              <w:rPr>
                <w:rFonts w:ascii="Consolas"/>
                <w:b/>
                <w:color w:val="2F5496" w:themeColor="accent1" w:themeShade="BF"/>
                <w:sz w:val="20"/>
                <w:szCs w:val="20"/>
              </w:rPr>
              <w:t>contains</w:t>
            </w:r>
            <w:r w:rsidRPr="00DB20B0">
              <w:rPr>
                <w:rFonts w:ascii="Consolas"/>
                <w:color w:val="000000"/>
                <w:sz w:val="20"/>
                <w:szCs w:val="20"/>
              </w:rPr>
              <w:t>(</w:t>
            </w:r>
            <w:proofErr w:type="gramEnd"/>
            <w:r w:rsidRPr="00DB20B0">
              <w:rPr>
                <w:rFonts w:ascii="Consolas"/>
                <w:b/>
                <w:color w:val="7030A0"/>
                <w:sz w:val="20"/>
                <w:szCs w:val="20"/>
              </w:rPr>
              <w:t xml:space="preserve">Lonely </w:t>
            </w:r>
            <w:proofErr w:type="spellStart"/>
            <w:r w:rsidRPr="00DB20B0">
              <w:rPr>
                <w:rFonts w:ascii="Consolas"/>
                <w:b/>
                <w:color w:val="7030A0"/>
                <w:sz w:val="20"/>
                <w:szCs w:val="20"/>
              </w:rPr>
              <w:t>Soul</w:t>
            </w:r>
            <w:r w:rsidRPr="00DB20B0">
              <w:rPr>
                <w:rFonts w:ascii="Consolas"/>
                <w:color w:val="000000"/>
                <w:sz w:val="20"/>
                <w:szCs w:val="20"/>
              </w:rPr>
              <w:t>.Acceptable</w:t>
            </w:r>
            <w:proofErr w:type="spellEnd"/>
            <w:r w:rsidRPr="00DB20B0">
              <w:rPr>
                <w:rFonts w:ascii="Consolas"/>
                <w:color w:val="000000"/>
                <w:sz w:val="20"/>
                <w:szCs w:val="20"/>
              </w:rPr>
              <w:t xml:space="preserve"> Genders, </w:t>
            </w:r>
            <w:proofErr w:type="spellStart"/>
            <w:r w:rsidRPr="00DB20B0">
              <w:rPr>
                <w:rFonts w:ascii="Consolas"/>
                <w:b/>
                <w:color w:val="7030A0"/>
                <w:sz w:val="20"/>
                <w:szCs w:val="20"/>
              </w:rPr>
              <w:t>Candidate</w:t>
            </w:r>
            <w:r w:rsidRPr="00DB20B0">
              <w:rPr>
                <w:rFonts w:ascii="Consolas"/>
                <w:color w:val="000000"/>
                <w:sz w:val="20"/>
                <w:szCs w:val="20"/>
              </w:rPr>
              <w:t>.Gender</w:t>
            </w:r>
            <w:proofErr w:type="spellEnd"/>
            <w:r w:rsidRPr="00DB20B0">
              <w:rPr>
                <w:rFonts w:ascii="Consolas"/>
                <w:color w:val="000000"/>
                <w:sz w:val="20"/>
                <w:szCs w:val="20"/>
              </w:rPr>
              <w:t xml:space="preserve">) </w:t>
            </w:r>
          </w:p>
          <w:p w14:paraId="11DA91D9" w14:textId="77777777" w:rsidR="00DB20B0" w:rsidRDefault="00BC1135">
            <w:pPr>
              <w:pBdr>
                <w:top w:val="none" w:sz="0" w:space="4" w:color="auto"/>
                <w:left w:val="none" w:sz="0" w:space="4" w:color="auto"/>
                <w:bottom w:val="none" w:sz="0" w:space="4" w:color="auto"/>
                <w:right w:val="none" w:sz="0" w:space="4" w:color="auto"/>
              </w:pBdr>
              <w:spacing w:after="75"/>
              <w:rPr>
                <w:rFonts w:ascii="Consolas"/>
                <w:color w:val="000000"/>
                <w:sz w:val="20"/>
                <w:szCs w:val="20"/>
              </w:rPr>
            </w:pPr>
            <w:r w:rsidRPr="00DB20B0">
              <w:rPr>
                <w:rFonts w:ascii="Consolas"/>
                <w:b/>
                <w:color w:val="2F5496" w:themeColor="accent1" w:themeShade="BF"/>
                <w:sz w:val="20"/>
                <w:szCs w:val="20"/>
              </w:rPr>
              <w:t>and</w:t>
            </w:r>
            <w:r w:rsidRPr="00DB20B0">
              <w:rPr>
                <w:sz w:val="20"/>
                <w:szCs w:val="20"/>
              </w:rPr>
              <w:br/>
            </w:r>
            <w:proofErr w:type="spellStart"/>
            <w:r w:rsidRPr="00DB20B0">
              <w:rPr>
                <w:rFonts w:ascii="Consolas"/>
                <w:b/>
                <w:color w:val="7030A0"/>
                <w:sz w:val="20"/>
                <w:szCs w:val="20"/>
              </w:rPr>
              <w:t>Candidate</w:t>
            </w:r>
            <w:r w:rsidRPr="00DB20B0">
              <w:rPr>
                <w:rFonts w:ascii="Consolas"/>
                <w:color w:val="000000"/>
                <w:sz w:val="20"/>
                <w:szCs w:val="20"/>
              </w:rPr>
              <w:t>.Age</w:t>
            </w:r>
            <w:proofErr w:type="spellEnd"/>
            <w:r w:rsidRPr="00DB20B0">
              <w:rPr>
                <w:rFonts w:ascii="Consolas"/>
                <w:color w:val="000000"/>
                <w:sz w:val="20"/>
                <w:szCs w:val="20"/>
              </w:rPr>
              <w:t xml:space="preserve"> </w:t>
            </w:r>
            <w:r w:rsidRPr="00DB20B0">
              <w:rPr>
                <w:rFonts w:ascii="Consolas"/>
                <w:b/>
                <w:color w:val="2F5496" w:themeColor="accent1" w:themeShade="BF"/>
                <w:sz w:val="20"/>
                <w:szCs w:val="20"/>
              </w:rPr>
              <w:t>between</w:t>
            </w:r>
            <w:r w:rsidRPr="00DB20B0">
              <w:rPr>
                <w:rFonts w:ascii="Consolas"/>
                <w:color w:val="000000"/>
                <w:sz w:val="20"/>
                <w:szCs w:val="20"/>
              </w:rPr>
              <w:t xml:space="preserve"> </w:t>
            </w:r>
          </w:p>
          <w:p w14:paraId="0919FC3D" w14:textId="77777777" w:rsidR="00DB20B0" w:rsidRDefault="00DB20B0">
            <w:pPr>
              <w:pBdr>
                <w:top w:val="none" w:sz="0" w:space="4" w:color="auto"/>
                <w:left w:val="none" w:sz="0" w:space="4" w:color="auto"/>
                <w:bottom w:val="none" w:sz="0" w:space="4" w:color="auto"/>
                <w:right w:val="none" w:sz="0" w:space="4" w:color="auto"/>
              </w:pBdr>
              <w:spacing w:after="75"/>
              <w:rPr>
                <w:rFonts w:ascii="Consolas"/>
                <w:color w:val="000000"/>
                <w:sz w:val="20"/>
                <w:szCs w:val="20"/>
              </w:rPr>
            </w:pPr>
            <w:r>
              <w:rPr>
                <w:rFonts w:ascii="Consolas"/>
                <w:color w:val="000000"/>
                <w:sz w:val="20"/>
                <w:szCs w:val="20"/>
              </w:rPr>
              <w:t xml:space="preserve">    </w:t>
            </w:r>
            <w:r w:rsidR="00BC1135" w:rsidRPr="00DB20B0">
              <w:rPr>
                <w:rFonts w:ascii="Consolas"/>
                <w:b/>
                <w:color w:val="7030A0"/>
                <w:sz w:val="20"/>
                <w:szCs w:val="20"/>
              </w:rPr>
              <w:t xml:space="preserve">Lonely </w:t>
            </w:r>
            <w:proofErr w:type="spellStart"/>
            <w:r w:rsidR="00BC1135" w:rsidRPr="00DB20B0">
              <w:rPr>
                <w:rFonts w:ascii="Consolas"/>
                <w:b/>
                <w:color w:val="7030A0"/>
                <w:sz w:val="20"/>
                <w:szCs w:val="20"/>
              </w:rPr>
              <w:t>Soul</w:t>
            </w:r>
            <w:r w:rsidR="00BC1135" w:rsidRPr="00DB20B0">
              <w:rPr>
                <w:rFonts w:ascii="Consolas"/>
                <w:color w:val="000000"/>
                <w:sz w:val="20"/>
                <w:szCs w:val="20"/>
              </w:rPr>
              <w:t>.Minimum</w:t>
            </w:r>
            <w:proofErr w:type="spellEnd"/>
            <w:r w:rsidR="00BC1135" w:rsidRPr="00DB20B0">
              <w:rPr>
                <w:rFonts w:ascii="Consolas"/>
                <w:color w:val="000000"/>
                <w:sz w:val="20"/>
                <w:szCs w:val="20"/>
              </w:rPr>
              <w:t xml:space="preserve"> Acceptable Age </w:t>
            </w:r>
            <w:r w:rsidR="00BC1135" w:rsidRPr="00DB20B0">
              <w:rPr>
                <w:rFonts w:ascii="Consolas"/>
                <w:b/>
                <w:color w:val="2F5496" w:themeColor="accent1" w:themeShade="BF"/>
                <w:sz w:val="20"/>
                <w:szCs w:val="20"/>
              </w:rPr>
              <w:t>and</w:t>
            </w:r>
            <w:r w:rsidR="00BC1135" w:rsidRPr="00DB20B0">
              <w:rPr>
                <w:rFonts w:ascii="Consolas"/>
                <w:color w:val="000000"/>
                <w:sz w:val="20"/>
                <w:szCs w:val="20"/>
              </w:rPr>
              <w:t xml:space="preserve"> </w:t>
            </w:r>
          </w:p>
          <w:p w14:paraId="44EE71CC" w14:textId="77777777" w:rsidR="00DB20B0" w:rsidRDefault="00DB20B0">
            <w:pPr>
              <w:pBdr>
                <w:top w:val="none" w:sz="0" w:space="4" w:color="auto"/>
                <w:left w:val="none" w:sz="0" w:space="4" w:color="auto"/>
                <w:bottom w:val="none" w:sz="0" w:space="4" w:color="auto"/>
                <w:right w:val="none" w:sz="0" w:space="4" w:color="auto"/>
              </w:pBdr>
              <w:spacing w:after="75"/>
              <w:rPr>
                <w:rFonts w:ascii="Consolas"/>
                <w:color w:val="000000"/>
                <w:sz w:val="20"/>
                <w:szCs w:val="20"/>
              </w:rPr>
            </w:pPr>
            <w:r>
              <w:rPr>
                <w:rFonts w:ascii="Consolas"/>
                <w:color w:val="000000"/>
                <w:sz w:val="20"/>
                <w:szCs w:val="20"/>
              </w:rPr>
              <w:t xml:space="preserve">    </w:t>
            </w:r>
            <w:r w:rsidR="00BC1135" w:rsidRPr="00DB20B0">
              <w:rPr>
                <w:rFonts w:ascii="Consolas"/>
                <w:b/>
                <w:color w:val="7030A0"/>
                <w:sz w:val="20"/>
                <w:szCs w:val="20"/>
              </w:rPr>
              <w:t xml:space="preserve">Lonely </w:t>
            </w:r>
            <w:proofErr w:type="spellStart"/>
            <w:r w:rsidR="00BC1135" w:rsidRPr="00DB20B0">
              <w:rPr>
                <w:rFonts w:ascii="Consolas"/>
                <w:b/>
                <w:color w:val="7030A0"/>
                <w:sz w:val="20"/>
                <w:szCs w:val="20"/>
              </w:rPr>
              <w:t>Soul</w:t>
            </w:r>
            <w:r w:rsidR="00BC1135" w:rsidRPr="00DB20B0">
              <w:rPr>
                <w:rFonts w:ascii="Consolas"/>
                <w:color w:val="000000"/>
                <w:sz w:val="20"/>
                <w:szCs w:val="20"/>
              </w:rPr>
              <w:t>.Maximum</w:t>
            </w:r>
            <w:proofErr w:type="spellEnd"/>
            <w:r w:rsidR="00BC1135" w:rsidRPr="00DB20B0">
              <w:rPr>
                <w:rFonts w:ascii="Consolas"/>
                <w:color w:val="000000"/>
                <w:sz w:val="20"/>
                <w:szCs w:val="20"/>
              </w:rPr>
              <w:t xml:space="preserve"> Acceptable Age </w:t>
            </w:r>
          </w:p>
          <w:p w14:paraId="0A907D73" w14:textId="77777777" w:rsidR="00DB20B0" w:rsidRDefault="00BC1135">
            <w:pPr>
              <w:pBdr>
                <w:top w:val="none" w:sz="0" w:space="4" w:color="auto"/>
                <w:left w:val="none" w:sz="0" w:space="4" w:color="auto"/>
                <w:bottom w:val="none" w:sz="0" w:space="4" w:color="auto"/>
                <w:right w:val="none" w:sz="0" w:space="4" w:color="auto"/>
              </w:pBdr>
              <w:spacing w:after="75"/>
              <w:rPr>
                <w:rFonts w:ascii="Consolas"/>
                <w:color w:val="000000"/>
                <w:sz w:val="20"/>
                <w:szCs w:val="20"/>
              </w:rPr>
            </w:pPr>
            <w:r w:rsidRPr="00DB20B0">
              <w:rPr>
                <w:rFonts w:ascii="Consolas"/>
                <w:b/>
                <w:color w:val="2F5496" w:themeColor="accent1" w:themeShade="BF"/>
                <w:sz w:val="20"/>
                <w:szCs w:val="20"/>
              </w:rPr>
              <w:t>and</w:t>
            </w:r>
            <w:r w:rsidRPr="00DB20B0">
              <w:rPr>
                <w:sz w:val="20"/>
                <w:szCs w:val="20"/>
              </w:rPr>
              <w:br/>
            </w:r>
            <w:proofErr w:type="spellStart"/>
            <w:r w:rsidRPr="00DB20B0">
              <w:rPr>
                <w:rFonts w:ascii="Consolas"/>
                <w:b/>
                <w:color w:val="7030A0"/>
                <w:sz w:val="20"/>
                <w:szCs w:val="20"/>
              </w:rPr>
              <w:t>Candidate</w:t>
            </w:r>
            <w:r w:rsidRPr="00DB20B0">
              <w:rPr>
                <w:rFonts w:ascii="Consolas"/>
                <w:color w:val="000000"/>
                <w:sz w:val="20"/>
                <w:szCs w:val="20"/>
              </w:rPr>
              <w:t>.City</w:t>
            </w:r>
            <w:proofErr w:type="spellEnd"/>
            <w:r w:rsidRPr="00DB20B0">
              <w:rPr>
                <w:rFonts w:ascii="Consolas"/>
                <w:color w:val="000000"/>
                <w:sz w:val="20"/>
                <w:szCs w:val="20"/>
              </w:rPr>
              <w:t xml:space="preserve"> = </w:t>
            </w:r>
            <w:r w:rsidRPr="00DB20B0">
              <w:rPr>
                <w:rFonts w:ascii="Consolas"/>
                <w:b/>
                <w:color w:val="7030A0"/>
                <w:sz w:val="20"/>
                <w:szCs w:val="20"/>
              </w:rPr>
              <w:t xml:space="preserve">Lonely </w:t>
            </w:r>
            <w:proofErr w:type="spellStart"/>
            <w:r w:rsidRPr="00DB20B0">
              <w:rPr>
                <w:rFonts w:ascii="Consolas"/>
                <w:b/>
                <w:color w:val="7030A0"/>
                <w:sz w:val="20"/>
                <w:szCs w:val="20"/>
              </w:rPr>
              <w:t>Soul</w:t>
            </w:r>
            <w:r w:rsidRPr="00DB20B0">
              <w:rPr>
                <w:rFonts w:ascii="Consolas"/>
                <w:color w:val="000000"/>
                <w:sz w:val="20"/>
                <w:szCs w:val="20"/>
              </w:rPr>
              <w:t>.City</w:t>
            </w:r>
            <w:proofErr w:type="spellEnd"/>
            <w:r w:rsidRPr="00DB20B0">
              <w:rPr>
                <w:rFonts w:ascii="Consolas"/>
                <w:color w:val="000000"/>
                <w:sz w:val="20"/>
                <w:szCs w:val="20"/>
              </w:rPr>
              <w:t xml:space="preserve"> </w:t>
            </w:r>
          </w:p>
          <w:p w14:paraId="64294C30" w14:textId="77777777" w:rsidR="00DE2D7F" w:rsidRPr="00DB20B0" w:rsidRDefault="00BC1135">
            <w:pPr>
              <w:pBdr>
                <w:top w:val="none" w:sz="0" w:space="4" w:color="auto"/>
                <w:left w:val="none" w:sz="0" w:space="4" w:color="auto"/>
                <w:bottom w:val="none" w:sz="0" w:space="4" w:color="auto"/>
                <w:right w:val="none" w:sz="0" w:space="4" w:color="auto"/>
              </w:pBdr>
              <w:spacing w:after="75"/>
              <w:rPr>
                <w:sz w:val="20"/>
                <w:szCs w:val="20"/>
              </w:rPr>
            </w:pPr>
            <w:r w:rsidRPr="00DB20B0">
              <w:rPr>
                <w:rFonts w:ascii="Consolas"/>
                <w:b/>
                <w:color w:val="2F5496" w:themeColor="accent1" w:themeShade="BF"/>
                <w:sz w:val="20"/>
                <w:szCs w:val="20"/>
              </w:rPr>
              <w:t>and</w:t>
            </w:r>
            <w:r w:rsidRPr="00DB20B0">
              <w:rPr>
                <w:sz w:val="20"/>
                <w:szCs w:val="20"/>
              </w:rPr>
              <w:br/>
            </w:r>
            <w:r w:rsidRPr="00DB20B0">
              <w:rPr>
                <w:rFonts w:ascii="Consolas"/>
                <w:b/>
                <w:color w:val="2F5496" w:themeColor="accent1" w:themeShade="BF"/>
                <w:sz w:val="20"/>
                <w:szCs w:val="20"/>
              </w:rPr>
              <w:t xml:space="preserve">Number of Matching </w:t>
            </w:r>
            <w:proofErr w:type="gramStart"/>
            <w:r w:rsidRPr="00DB20B0">
              <w:rPr>
                <w:rFonts w:ascii="Consolas"/>
                <w:b/>
                <w:color w:val="2F5496" w:themeColor="accent1" w:themeShade="BF"/>
                <w:sz w:val="20"/>
                <w:szCs w:val="20"/>
              </w:rPr>
              <w:t>Interests</w:t>
            </w:r>
            <w:r w:rsidRPr="00DB20B0">
              <w:rPr>
                <w:rFonts w:ascii="Consolas"/>
                <w:color w:val="000000"/>
                <w:sz w:val="20"/>
                <w:szCs w:val="20"/>
              </w:rPr>
              <w:t>(</w:t>
            </w:r>
            <w:proofErr w:type="gramEnd"/>
            <w:r w:rsidRPr="00DB20B0">
              <w:rPr>
                <w:rFonts w:ascii="Consolas"/>
                <w:b/>
                <w:color w:val="7030A0"/>
                <w:sz w:val="20"/>
                <w:szCs w:val="20"/>
              </w:rPr>
              <w:t>Lonely Soul</w:t>
            </w:r>
            <w:r w:rsidRPr="00DB20B0">
              <w:rPr>
                <w:rFonts w:ascii="Consolas"/>
                <w:color w:val="000000"/>
                <w:sz w:val="20"/>
                <w:szCs w:val="20"/>
              </w:rPr>
              <w:t xml:space="preserve">, </w:t>
            </w:r>
            <w:r w:rsidRPr="00DB20B0">
              <w:rPr>
                <w:rFonts w:ascii="Consolas"/>
                <w:b/>
                <w:color w:val="7030A0"/>
                <w:sz w:val="20"/>
                <w:szCs w:val="20"/>
              </w:rPr>
              <w:t>Candidate</w:t>
            </w:r>
            <w:r w:rsidRPr="00DB20B0">
              <w:rPr>
                <w:rFonts w:ascii="Consolas"/>
                <w:color w:val="000000"/>
                <w:sz w:val="20"/>
                <w:szCs w:val="20"/>
              </w:rPr>
              <w:t xml:space="preserve">) &gt;= </w:t>
            </w:r>
            <w:r w:rsidRPr="00DB20B0">
              <w:rPr>
                <w:rFonts w:ascii="Consolas"/>
                <w:b/>
                <w:color w:val="7030A0"/>
                <w:sz w:val="20"/>
                <w:szCs w:val="20"/>
              </w:rPr>
              <w:t xml:space="preserve">Lonely </w:t>
            </w:r>
            <w:proofErr w:type="spellStart"/>
            <w:r w:rsidRPr="00DB20B0">
              <w:rPr>
                <w:rFonts w:ascii="Consolas"/>
                <w:b/>
                <w:color w:val="7030A0"/>
                <w:sz w:val="20"/>
                <w:szCs w:val="20"/>
              </w:rPr>
              <w:t>Soul</w:t>
            </w:r>
            <w:r w:rsidRPr="00DB20B0">
              <w:rPr>
                <w:rFonts w:ascii="Consolas"/>
                <w:color w:val="000000"/>
                <w:sz w:val="20"/>
                <w:szCs w:val="20"/>
              </w:rPr>
              <w:t>.Minimum</w:t>
            </w:r>
            <w:proofErr w:type="spellEnd"/>
            <w:r w:rsidRPr="00DB20B0">
              <w:rPr>
                <w:rFonts w:ascii="Consolas"/>
                <w:color w:val="000000"/>
                <w:sz w:val="20"/>
                <w:szCs w:val="20"/>
              </w:rPr>
              <w:t xml:space="preserve"> Matching Interests</w:t>
            </w:r>
          </w:p>
        </w:tc>
      </w:tr>
    </w:tbl>
    <w:p w14:paraId="43A93C83" w14:textId="4758E438" w:rsidR="00DE2D7F" w:rsidRDefault="00DE2D7F">
      <w:pPr>
        <w:spacing w:after="0"/>
      </w:pPr>
    </w:p>
    <w:p w14:paraId="4E834C39" w14:textId="77777777" w:rsidR="00DE2D7F" w:rsidRDefault="00BC1135">
      <w:pPr>
        <w:spacing w:after="150"/>
      </w:pPr>
      <w:bookmarkStart w:id="12" w:name="_5bd652fa-ee9f-4ca1-96ba-4494126eae1b"/>
      <w:bookmarkEnd w:id="12"/>
      <w:r>
        <w:rPr>
          <w:noProof/>
        </w:rPr>
        <w:drawing>
          <wp:inline distT="0" distB="0" distL="0" distR="0" wp14:anchorId="01169B58" wp14:editId="5B523F08">
            <wp:extent cx="19050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0500" cy="190500"/>
                    </a:xfrm>
                    <a:prstGeom prst="rect">
                      <a:avLst/>
                    </a:prstGeom>
                  </pic:spPr>
                </pic:pic>
              </a:graphicData>
            </a:graphic>
          </wp:inline>
        </w:drawing>
      </w:r>
      <w:r>
        <w:rPr>
          <w:rFonts w:ascii="Calibri"/>
          <w:color w:val="000000"/>
          <w:sz w:val="24"/>
        </w:rPr>
        <w:t xml:space="preserve"> </w:t>
      </w:r>
      <w:r>
        <w:rPr>
          <w:rFonts w:ascii="Calibri"/>
          <w:b/>
          <w:color w:val="000000"/>
          <w:sz w:val="24"/>
        </w:rPr>
        <w:t>Potential Soul Mates (Input Data)</w:t>
      </w:r>
    </w:p>
    <w:p w14:paraId="1E10105C" w14:textId="77777777" w:rsidR="00DE2D7F" w:rsidRDefault="00BC1135">
      <w:pPr>
        <w:spacing w:after="150"/>
        <w:ind w:left="375"/>
      </w:pPr>
      <w:r>
        <w:rPr>
          <w:rFonts w:ascii="Calibri"/>
          <w:b/>
          <w:color w:val="000000"/>
        </w:rPr>
        <w:t>Description</w:t>
      </w:r>
    </w:p>
    <w:p w14:paraId="6950513E" w14:textId="77777777" w:rsidR="00DE2D7F" w:rsidRDefault="00BC1135">
      <w:pPr>
        <w:spacing w:after="150"/>
        <w:ind w:left="375"/>
      </w:pPr>
      <w:r>
        <w:rPr>
          <w:rFonts w:ascii="Calibri"/>
          <w:color w:val="000000"/>
        </w:rPr>
        <w:t>A list of profiles of the potential soul mates.</w:t>
      </w:r>
    </w:p>
    <w:p w14:paraId="49499DBA" w14:textId="77777777" w:rsidR="00DE2D7F" w:rsidRDefault="00BC1135">
      <w:pPr>
        <w:spacing w:after="150"/>
        <w:ind w:left="375"/>
      </w:pPr>
      <w:r>
        <w:rPr>
          <w:rFonts w:ascii="Calibri"/>
          <w:b/>
          <w:color w:val="000000"/>
        </w:rPr>
        <w:t>Input Data Type</w:t>
      </w:r>
    </w:p>
    <w:tbl>
      <w:tblPr>
        <w:tblW w:w="0" w:type="auto"/>
        <w:tblCellSpacing w:w="0" w:type="auto"/>
        <w:tblInd w:w="500" w:type="dxa"/>
        <w:tblLook w:val="04A0" w:firstRow="1" w:lastRow="0" w:firstColumn="1" w:lastColumn="0" w:noHBand="0" w:noVBand="1"/>
      </w:tblPr>
      <w:tblGrid>
        <w:gridCol w:w="3601"/>
        <w:gridCol w:w="5409"/>
      </w:tblGrid>
      <w:tr w:rsidR="00DE2D7F" w14:paraId="0A046BE0"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834B91F"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09AE97DB" w14:textId="77777777" w:rsidR="00DE2D7F" w:rsidRDefault="00515149">
            <w:pPr>
              <w:spacing w:after="0"/>
            </w:pPr>
            <w:hyperlink w:anchor="tProfiles">
              <w:proofErr w:type="spellStart"/>
              <w:r w:rsidR="00BC1135">
                <w:rPr>
                  <w:rStyle w:val="Hyperlink"/>
                  <w:rFonts w:ascii="Calibri"/>
                  <w:color w:val="2F96B4"/>
                </w:rPr>
                <w:t>tProfiles</w:t>
              </w:r>
              <w:proofErr w:type="spellEnd"/>
            </w:hyperlink>
          </w:p>
        </w:tc>
      </w:tr>
    </w:tbl>
    <w:p w14:paraId="66AB3681" w14:textId="77777777" w:rsidR="00DE2D7F" w:rsidRDefault="00DE2D7F">
      <w:pPr>
        <w:spacing w:after="0"/>
        <w:ind w:left="375"/>
      </w:pPr>
    </w:p>
    <w:p w14:paraId="5156F3AA" w14:textId="77777777" w:rsidR="00DE2D7F" w:rsidRDefault="00BC1135">
      <w:pPr>
        <w:spacing w:after="150"/>
      </w:pPr>
      <w:bookmarkStart w:id="13" w:name="_16b96440-fbd7-40af-bd3c-7856978377bb"/>
      <w:bookmarkEnd w:id="13"/>
      <w:r>
        <w:rPr>
          <w:noProof/>
        </w:rPr>
        <w:drawing>
          <wp:inline distT="0" distB="0" distL="0" distR="0" wp14:anchorId="7D48FB5B" wp14:editId="73DFDB79">
            <wp:extent cx="19050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0500" cy="190500"/>
                    </a:xfrm>
                    <a:prstGeom prst="rect">
                      <a:avLst/>
                    </a:prstGeom>
                  </pic:spPr>
                </pic:pic>
              </a:graphicData>
            </a:graphic>
          </wp:inline>
        </w:drawing>
      </w:r>
      <w:r>
        <w:rPr>
          <w:rFonts w:ascii="Calibri"/>
          <w:color w:val="000000"/>
          <w:sz w:val="24"/>
        </w:rPr>
        <w:t xml:space="preserve"> </w:t>
      </w:r>
      <w:r>
        <w:rPr>
          <w:rFonts w:ascii="Calibri"/>
          <w:b/>
          <w:color w:val="000000"/>
          <w:sz w:val="24"/>
        </w:rPr>
        <w:t>Lonely Soul (Input Data)</w:t>
      </w:r>
    </w:p>
    <w:p w14:paraId="0FCEA3D1" w14:textId="77777777" w:rsidR="00DE2D7F" w:rsidRDefault="00BC1135">
      <w:pPr>
        <w:spacing w:after="150"/>
        <w:ind w:left="375"/>
      </w:pPr>
      <w:r>
        <w:rPr>
          <w:rFonts w:ascii="Calibri"/>
          <w:b/>
          <w:color w:val="000000"/>
        </w:rPr>
        <w:t>Description</w:t>
      </w:r>
    </w:p>
    <w:p w14:paraId="056F415A" w14:textId="77777777" w:rsidR="00DE2D7F" w:rsidRDefault="00BC1135">
      <w:pPr>
        <w:spacing w:after="150"/>
        <w:ind w:left="375"/>
      </w:pPr>
      <w:r>
        <w:rPr>
          <w:rFonts w:ascii="Calibri"/>
          <w:color w:val="000000"/>
        </w:rPr>
        <w:t>The profile of the user for which potential soul mates are being looked for.</w:t>
      </w:r>
    </w:p>
    <w:p w14:paraId="182AC48F" w14:textId="77777777" w:rsidR="00DE2D7F" w:rsidRDefault="00BC1135">
      <w:pPr>
        <w:spacing w:after="150"/>
        <w:ind w:left="375"/>
      </w:pPr>
      <w:r>
        <w:rPr>
          <w:rFonts w:ascii="Calibri"/>
          <w:b/>
          <w:color w:val="000000"/>
        </w:rPr>
        <w:t>Input Data Type</w:t>
      </w:r>
    </w:p>
    <w:tbl>
      <w:tblPr>
        <w:tblW w:w="0" w:type="auto"/>
        <w:tblCellSpacing w:w="0" w:type="auto"/>
        <w:tblInd w:w="500" w:type="dxa"/>
        <w:tblLook w:val="04A0" w:firstRow="1" w:lastRow="0" w:firstColumn="1" w:lastColumn="0" w:noHBand="0" w:noVBand="1"/>
      </w:tblPr>
      <w:tblGrid>
        <w:gridCol w:w="3612"/>
        <w:gridCol w:w="5398"/>
      </w:tblGrid>
      <w:tr w:rsidR="00DE2D7F" w14:paraId="6F499624"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BC35187"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F1B8EFE" w14:textId="77777777" w:rsidR="00DE2D7F" w:rsidRDefault="00515149">
            <w:pPr>
              <w:spacing w:after="0"/>
            </w:pPr>
            <w:hyperlink w:anchor="tProfile">
              <w:proofErr w:type="spellStart"/>
              <w:r w:rsidR="00BC1135">
                <w:rPr>
                  <w:rStyle w:val="Hyperlink"/>
                  <w:rFonts w:ascii="Calibri"/>
                  <w:color w:val="2F96B4"/>
                </w:rPr>
                <w:t>tProfile</w:t>
              </w:r>
              <w:proofErr w:type="spellEnd"/>
            </w:hyperlink>
          </w:p>
        </w:tc>
      </w:tr>
    </w:tbl>
    <w:p w14:paraId="7511C42F" w14:textId="77777777" w:rsidR="00DE2D7F" w:rsidRDefault="00DE2D7F">
      <w:pPr>
        <w:spacing w:after="0"/>
        <w:ind w:left="375"/>
      </w:pPr>
    </w:p>
    <w:p w14:paraId="37162ED1" w14:textId="77777777" w:rsidR="00493D59" w:rsidRDefault="00493D59">
      <w:pPr>
        <w:spacing w:after="0"/>
        <w:ind w:left="375"/>
      </w:pPr>
    </w:p>
    <w:p w14:paraId="45A02880" w14:textId="397FA595" w:rsidR="00DE2D7F" w:rsidRDefault="00BC1135">
      <w:pPr>
        <w:spacing w:after="150"/>
      </w:pPr>
      <w:bookmarkStart w:id="14" w:name="_0bbe192e-a5f0-4e4d-b1f0-b4741ec3a48a"/>
      <w:bookmarkEnd w:id="14"/>
      <w:r>
        <w:rPr>
          <w:rFonts w:ascii="Calibri"/>
          <w:b/>
          <w:color w:val="000000"/>
          <w:sz w:val="24"/>
        </w:rPr>
        <w:lastRenderedPageBreak/>
        <w:t>Number of Matching Interests (Business Knowledge Model)</w:t>
      </w:r>
    </w:p>
    <w:p w14:paraId="2C3E7FDB" w14:textId="77777777" w:rsidR="00DE2D7F" w:rsidRDefault="00BC1135">
      <w:pPr>
        <w:spacing w:after="150"/>
        <w:ind w:left="375"/>
      </w:pPr>
      <w:r>
        <w:rPr>
          <w:rFonts w:ascii="Calibri"/>
          <w:b/>
          <w:color w:val="000000"/>
        </w:rPr>
        <w:t>Description</w:t>
      </w:r>
    </w:p>
    <w:p w14:paraId="74BBC7BA" w14:textId="77777777" w:rsidR="00DE2D7F" w:rsidRDefault="00BC1135">
      <w:pPr>
        <w:spacing w:after="150"/>
        <w:ind w:left="375"/>
      </w:pPr>
      <w:r>
        <w:rPr>
          <w:rFonts w:ascii="Calibri"/>
          <w:color w:val="000000"/>
        </w:rPr>
        <w:t xml:space="preserve">Returns the number of matching interests between the </w:t>
      </w:r>
      <w:r>
        <w:rPr>
          <w:rFonts w:ascii="Calibri"/>
          <w:b/>
          <w:i/>
          <w:color w:val="000000"/>
        </w:rPr>
        <w:t>Lonely Soul</w:t>
      </w:r>
      <w:r>
        <w:rPr>
          <w:rFonts w:ascii="Calibri"/>
          <w:color w:val="000000"/>
        </w:rPr>
        <w:t xml:space="preserve"> and the </w:t>
      </w:r>
      <w:r>
        <w:rPr>
          <w:rFonts w:ascii="Calibri"/>
          <w:b/>
          <w:i/>
          <w:color w:val="000000"/>
        </w:rPr>
        <w:t>Candidate Soul Mate</w:t>
      </w:r>
      <w:r>
        <w:rPr>
          <w:rFonts w:ascii="Calibri"/>
          <w:color w:val="000000"/>
        </w:rPr>
        <w:t>.</w:t>
      </w:r>
    </w:p>
    <w:p w14:paraId="62EA1C3C"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602"/>
        <w:gridCol w:w="5408"/>
      </w:tblGrid>
      <w:tr w:rsidR="00DE2D7F" w14:paraId="2DCE6406"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A4A18C4"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7A4F16B" w14:textId="77777777" w:rsidR="00DE2D7F" w:rsidRDefault="00BC1135">
            <w:pPr>
              <w:spacing w:after="0"/>
            </w:pPr>
            <w:r>
              <w:rPr>
                <w:rFonts w:ascii="Calibri"/>
                <w:color w:val="333333"/>
              </w:rPr>
              <w:t>Number</w:t>
            </w:r>
          </w:p>
        </w:tc>
      </w:tr>
    </w:tbl>
    <w:p w14:paraId="61DFFEF6" w14:textId="77777777" w:rsidR="00DE2D7F" w:rsidRDefault="00DE2D7F">
      <w:pPr>
        <w:spacing w:after="0"/>
        <w:ind w:left="375"/>
      </w:pPr>
    </w:p>
    <w:p w14:paraId="694519D4" w14:textId="77777777" w:rsidR="00DE2D7F" w:rsidRDefault="00BC1135">
      <w:pPr>
        <w:spacing w:after="150"/>
        <w:ind w:left="375"/>
      </w:pPr>
      <w:r>
        <w:rPr>
          <w:rFonts w:ascii="Calibri"/>
          <w:b/>
          <w:color w:val="000000"/>
        </w:rPr>
        <w:t>Decision Logic (Function - Context)</w:t>
      </w:r>
    </w:p>
    <w:tbl>
      <w:tblPr>
        <w:tblW w:w="0" w:type="auto"/>
        <w:tblCellSpacing w:w="0" w:type="auto"/>
        <w:tblInd w:w="500" w:type="dxa"/>
        <w:tblLook w:val="04A0" w:firstRow="1" w:lastRow="0" w:firstColumn="1" w:lastColumn="0" w:noHBand="0" w:noVBand="1"/>
      </w:tblPr>
      <w:tblGrid>
        <w:gridCol w:w="2946"/>
        <w:gridCol w:w="785"/>
        <w:gridCol w:w="5159"/>
      </w:tblGrid>
      <w:tr w:rsidR="00DE2D7F" w14:paraId="6C8C7EB8" w14:textId="77777777">
        <w:trPr>
          <w:gridAfter w:val="1"/>
          <w:wAfter w:w="7505" w:type="dxa"/>
          <w:trHeight w:val="45"/>
          <w:tblCellSpacing w:w="0" w:type="auto"/>
        </w:trPr>
        <w:tc>
          <w:tcPr>
            <w:tcW w:w="4765" w:type="dxa"/>
            <w:gridSpan w:val="2"/>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1AFCBA87"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Number of Matching Interests</w:t>
            </w:r>
          </w:p>
        </w:tc>
      </w:tr>
      <w:tr w:rsidR="00DE2D7F" w14:paraId="2FB4E19B" w14:textId="77777777">
        <w:trPr>
          <w:trHeight w:val="45"/>
          <w:tblCellSpacing w:w="0" w:type="auto"/>
        </w:trPr>
        <w:tc>
          <w:tcPr>
            <w:tcW w:w="0" w:type="auto"/>
            <w:gridSpan w:val="3"/>
            <w:tcBorders>
              <w:top w:val="single" w:sz="8" w:space="0" w:color="FFFFFF"/>
              <w:left w:val="single" w:sz="8" w:space="0" w:color="FFFFFF"/>
              <w:bottom w:val="single" w:sz="8" w:space="0" w:color="FFFFFF"/>
              <w:right w:val="single" w:sz="8" w:space="0" w:color="FFFFFF"/>
            </w:tcBorders>
            <w:shd w:val="clear" w:color="auto" w:fill="EEEEEE"/>
            <w:tcMar>
              <w:top w:w="15" w:type="dxa"/>
              <w:left w:w="225" w:type="dxa"/>
              <w:bottom w:w="15" w:type="dxa"/>
              <w:right w:w="225" w:type="dxa"/>
            </w:tcMar>
            <w:vAlign w:val="center"/>
          </w:tcPr>
          <w:tbl>
            <w:tblPr>
              <w:tblW w:w="0" w:type="auto"/>
              <w:tblCellSpacing w:w="20" w:type="dxa"/>
              <w:tblLook w:val="04A0" w:firstRow="1" w:lastRow="0" w:firstColumn="1" w:lastColumn="0" w:noHBand="0" w:noVBand="1"/>
            </w:tblPr>
            <w:tblGrid>
              <w:gridCol w:w="314"/>
              <w:gridCol w:w="1523"/>
              <w:gridCol w:w="330"/>
              <w:gridCol w:w="2558"/>
              <w:gridCol w:w="314"/>
            </w:tblGrid>
            <w:tr w:rsidR="00DE2D7F" w14:paraId="1C4D3426" w14:textId="77777777">
              <w:trPr>
                <w:tblCellSpacing w:w="20" w:type="dxa"/>
              </w:trPr>
              <w:tc>
                <w:tcPr>
                  <w:tcW w:w="254" w:type="dxa"/>
                  <w:shd w:val="clear" w:color="auto" w:fill="EEEEEE"/>
                  <w:tcMar>
                    <w:top w:w="15" w:type="dxa"/>
                    <w:left w:w="15" w:type="dxa"/>
                    <w:bottom w:w="15" w:type="dxa"/>
                    <w:right w:w="15" w:type="dxa"/>
                  </w:tcMar>
                  <w:vAlign w:val="center"/>
                </w:tcPr>
                <w:p w14:paraId="64E64317" w14:textId="77777777" w:rsidR="00DE2D7F" w:rsidRDefault="00BC1135">
                  <w:pPr>
                    <w:spacing w:after="75"/>
                  </w:pPr>
                  <w:r>
                    <w:rPr>
                      <w:rFonts w:ascii="Calibri"/>
                      <w:color w:val="000000"/>
                      <w:sz w:val="48"/>
                    </w:rPr>
                    <w:t>(</w:t>
                  </w:r>
                </w:p>
              </w:tc>
              <w:tc>
                <w:tcPr>
                  <w:tcW w:w="1483" w:type="dxa"/>
                  <w:shd w:val="clear" w:color="auto" w:fill="EEEEEE"/>
                  <w:tcMar>
                    <w:top w:w="15" w:type="dxa"/>
                    <w:left w:w="15" w:type="dxa"/>
                    <w:bottom w:w="15" w:type="dxa"/>
                    <w:right w:w="15" w:type="dxa"/>
                  </w:tcMar>
                  <w:vAlign w:val="center"/>
                </w:tcPr>
                <w:p w14:paraId="70A8B912" w14:textId="77777777" w:rsidR="00DE2D7F" w:rsidRDefault="00BC1135">
                  <w:pPr>
                    <w:spacing w:after="0"/>
                  </w:pPr>
                  <w:r>
                    <w:rPr>
                      <w:rFonts w:ascii="Calibri"/>
                      <w:color w:val="000000"/>
                    </w:rPr>
                    <w:t>Lonely Soul</w:t>
                  </w:r>
                </w:p>
                <w:p w14:paraId="13D0E113" w14:textId="77777777" w:rsidR="00DE2D7F" w:rsidRDefault="0051514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4F57615B" w14:textId="77777777" w:rsidR="00DE2D7F" w:rsidRDefault="00DE2D7F">
                  <w:pPr>
                    <w:spacing w:after="0"/>
                  </w:pPr>
                </w:p>
              </w:tc>
              <w:tc>
                <w:tcPr>
                  <w:tcW w:w="290" w:type="dxa"/>
                  <w:shd w:val="clear" w:color="auto" w:fill="EEEEEE"/>
                  <w:tcMar>
                    <w:top w:w="15" w:type="dxa"/>
                    <w:left w:w="45" w:type="dxa"/>
                    <w:bottom w:w="15" w:type="dxa"/>
                    <w:right w:w="45" w:type="dxa"/>
                  </w:tcMar>
                  <w:vAlign w:val="center"/>
                </w:tcPr>
                <w:p w14:paraId="663EB686" w14:textId="77777777" w:rsidR="00DE2D7F" w:rsidRDefault="00BC1135">
                  <w:pPr>
                    <w:spacing w:after="75"/>
                  </w:pPr>
                  <w:r>
                    <w:rPr>
                      <w:rFonts w:ascii="Calibri"/>
                      <w:color w:val="000000"/>
                      <w:sz w:val="39"/>
                    </w:rPr>
                    <w:t>,</w:t>
                  </w:r>
                </w:p>
              </w:tc>
              <w:tc>
                <w:tcPr>
                  <w:tcW w:w="2518" w:type="dxa"/>
                  <w:shd w:val="clear" w:color="auto" w:fill="EEEEEE"/>
                  <w:tcMar>
                    <w:top w:w="15" w:type="dxa"/>
                    <w:left w:w="15" w:type="dxa"/>
                    <w:bottom w:w="15" w:type="dxa"/>
                    <w:right w:w="15" w:type="dxa"/>
                  </w:tcMar>
                  <w:vAlign w:val="center"/>
                </w:tcPr>
                <w:p w14:paraId="0EED240D" w14:textId="77777777" w:rsidR="00DE2D7F" w:rsidRDefault="00BC1135">
                  <w:pPr>
                    <w:spacing w:after="0"/>
                  </w:pPr>
                  <w:r>
                    <w:rPr>
                      <w:rFonts w:ascii="Calibri"/>
                      <w:color w:val="000000"/>
                    </w:rPr>
                    <w:t>Candidate Soul Mate</w:t>
                  </w:r>
                </w:p>
                <w:p w14:paraId="3A8CB361" w14:textId="77777777" w:rsidR="00DE2D7F" w:rsidRDefault="0051514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42CA73F8" w14:textId="77777777" w:rsidR="00DE2D7F" w:rsidRDefault="00DE2D7F">
                  <w:pPr>
                    <w:spacing w:after="0"/>
                  </w:pPr>
                </w:p>
              </w:tc>
              <w:tc>
                <w:tcPr>
                  <w:tcW w:w="254" w:type="dxa"/>
                  <w:shd w:val="clear" w:color="auto" w:fill="EEEEEE"/>
                  <w:tcMar>
                    <w:top w:w="15" w:type="dxa"/>
                    <w:left w:w="15" w:type="dxa"/>
                    <w:bottom w:w="15" w:type="dxa"/>
                    <w:right w:w="15" w:type="dxa"/>
                  </w:tcMar>
                  <w:vAlign w:val="center"/>
                </w:tcPr>
                <w:p w14:paraId="6BCFC1DD" w14:textId="77777777" w:rsidR="00DE2D7F" w:rsidRDefault="00BC1135">
                  <w:pPr>
                    <w:spacing w:after="75"/>
                  </w:pPr>
                  <w:r>
                    <w:rPr>
                      <w:rFonts w:ascii="Calibri"/>
                      <w:color w:val="000000"/>
                      <w:sz w:val="48"/>
                    </w:rPr>
                    <w:t>)</w:t>
                  </w:r>
                </w:p>
              </w:tc>
            </w:tr>
          </w:tbl>
          <w:p w14:paraId="58D648D4" w14:textId="77777777" w:rsidR="00DE2D7F" w:rsidRDefault="00DE2D7F"/>
        </w:tc>
      </w:tr>
      <w:tr w:rsidR="00DE2D7F" w14:paraId="04362F5B" w14:textId="77777777">
        <w:trPr>
          <w:trHeight w:val="45"/>
          <w:tblCellSpacing w:w="0" w:type="auto"/>
        </w:trPr>
        <w:tc>
          <w:tcPr>
            <w:tcW w:w="3744" w:type="dxa"/>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493FC310" w14:textId="77777777" w:rsidR="00DE2D7F" w:rsidRDefault="00BC1135">
            <w:pPr>
              <w:spacing w:after="0"/>
              <w:jc w:val="center"/>
            </w:pPr>
            <w:r>
              <w:rPr>
                <w:rFonts w:ascii="Calibri"/>
                <w:color w:val="000000"/>
              </w:rPr>
              <w:t>Matching Interests</w:t>
            </w:r>
          </w:p>
          <w:p w14:paraId="2E2B08CB" w14:textId="77777777" w:rsidR="00DE2D7F" w:rsidRDefault="00515149">
            <w:pPr>
              <w:pBdr>
                <w:left w:val="none" w:sz="0" w:space="2" w:color="auto"/>
              </w:pBdr>
              <w:spacing w:after="0"/>
              <w:jc w:val="center"/>
            </w:pPr>
            <w:hyperlink w:anchor="tBooleans">
              <w:proofErr w:type="spellStart"/>
              <w:r w:rsidR="00BC1135">
                <w:rPr>
                  <w:rStyle w:val="Hyperlink"/>
                  <w:rFonts w:ascii="Calibri"/>
                  <w:i/>
                  <w:color w:val="2F96B4"/>
                  <w:sz w:val="15"/>
                </w:rPr>
                <w:t>tBooleans</w:t>
              </w:r>
              <w:proofErr w:type="spellEnd"/>
            </w:hyperlink>
          </w:p>
        </w:tc>
        <w:tc>
          <w:tcPr>
            <w:tcW w:w="8736" w:type="dxa"/>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43FD0E44" w14:textId="77777777" w:rsidR="00DB20B0" w:rsidRPr="00DB20B0" w:rsidRDefault="00BC1135">
            <w:pPr>
              <w:pBdr>
                <w:top w:val="none" w:sz="0" w:space="4" w:color="auto"/>
                <w:left w:val="none" w:sz="0" w:space="4" w:color="auto"/>
                <w:bottom w:val="none" w:sz="0" w:space="4" w:color="auto"/>
                <w:right w:val="none" w:sz="0" w:space="4" w:color="auto"/>
              </w:pBdr>
              <w:spacing w:after="75"/>
              <w:rPr>
                <w:rFonts w:ascii="Consolas"/>
                <w:color w:val="000000"/>
                <w:sz w:val="20"/>
                <w:szCs w:val="20"/>
              </w:rPr>
            </w:pPr>
            <w:r w:rsidRPr="00DB20B0">
              <w:rPr>
                <w:rFonts w:ascii="Consolas"/>
                <w:color w:val="000000"/>
                <w:sz w:val="20"/>
                <w:szCs w:val="20"/>
              </w:rPr>
              <w:t xml:space="preserve">for </w:t>
            </w:r>
            <w:r w:rsidRPr="00DB20B0">
              <w:rPr>
                <w:rFonts w:ascii="Consolas"/>
                <w:b/>
                <w:color w:val="7030A0"/>
                <w:sz w:val="20"/>
                <w:szCs w:val="20"/>
              </w:rPr>
              <w:t>Interest</w:t>
            </w:r>
            <w:r w:rsidRPr="00DB20B0">
              <w:rPr>
                <w:rFonts w:ascii="Consolas"/>
                <w:color w:val="000000"/>
                <w:sz w:val="20"/>
                <w:szCs w:val="20"/>
              </w:rPr>
              <w:t xml:space="preserve"> in </w:t>
            </w:r>
            <w:r w:rsidRPr="00DB20B0">
              <w:rPr>
                <w:rFonts w:ascii="Consolas"/>
                <w:b/>
                <w:color w:val="7030A0"/>
                <w:sz w:val="20"/>
                <w:szCs w:val="20"/>
              </w:rPr>
              <w:t xml:space="preserve">Lonely </w:t>
            </w:r>
            <w:proofErr w:type="spellStart"/>
            <w:r w:rsidRPr="00DB20B0">
              <w:rPr>
                <w:rFonts w:ascii="Consolas"/>
                <w:b/>
                <w:color w:val="7030A0"/>
                <w:sz w:val="20"/>
                <w:szCs w:val="20"/>
              </w:rPr>
              <w:t>Soul</w:t>
            </w:r>
            <w:r w:rsidRPr="00DB20B0">
              <w:rPr>
                <w:rFonts w:ascii="Consolas"/>
                <w:color w:val="000000"/>
                <w:sz w:val="20"/>
                <w:szCs w:val="20"/>
              </w:rPr>
              <w:t>.List</w:t>
            </w:r>
            <w:proofErr w:type="spellEnd"/>
            <w:r w:rsidRPr="00DB20B0">
              <w:rPr>
                <w:rFonts w:ascii="Consolas"/>
                <w:color w:val="000000"/>
                <w:sz w:val="20"/>
                <w:szCs w:val="20"/>
              </w:rPr>
              <w:t xml:space="preserve"> of Interests return </w:t>
            </w:r>
          </w:p>
          <w:p w14:paraId="5E191B39" w14:textId="77777777" w:rsidR="00DE2D7F" w:rsidRDefault="00BC1135">
            <w:pPr>
              <w:pBdr>
                <w:top w:val="none" w:sz="0" w:space="4" w:color="auto"/>
                <w:left w:val="none" w:sz="0" w:space="4" w:color="auto"/>
                <w:bottom w:val="none" w:sz="0" w:space="4" w:color="auto"/>
                <w:right w:val="none" w:sz="0" w:space="4" w:color="auto"/>
              </w:pBdr>
              <w:spacing w:after="75"/>
            </w:pPr>
            <w:r w:rsidRPr="00DB20B0">
              <w:rPr>
                <w:rFonts w:ascii="Consolas"/>
                <w:color w:val="000000"/>
                <w:sz w:val="20"/>
                <w:szCs w:val="20"/>
              </w:rPr>
              <w:t xml:space="preserve">list </w:t>
            </w:r>
            <w:proofErr w:type="gramStart"/>
            <w:r w:rsidRPr="00DB20B0">
              <w:rPr>
                <w:rFonts w:ascii="Consolas"/>
                <w:color w:val="000000"/>
                <w:sz w:val="20"/>
                <w:szCs w:val="20"/>
              </w:rPr>
              <w:t>contains(</w:t>
            </w:r>
            <w:proofErr w:type="gramEnd"/>
            <w:r w:rsidRPr="00DB20B0">
              <w:rPr>
                <w:rFonts w:ascii="Consolas"/>
                <w:b/>
                <w:color w:val="7030A0"/>
                <w:sz w:val="20"/>
                <w:szCs w:val="20"/>
              </w:rPr>
              <w:t xml:space="preserve">Candidate Soul </w:t>
            </w:r>
            <w:proofErr w:type="spellStart"/>
            <w:r w:rsidRPr="00DB20B0">
              <w:rPr>
                <w:rFonts w:ascii="Consolas"/>
                <w:b/>
                <w:color w:val="7030A0"/>
                <w:sz w:val="20"/>
                <w:szCs w:val="20"/>
              </w:rPr>
              <w:t>Mate</w:t>
            </w:r>
            <w:r w:rsidRPr="00DB20B0">
              <w:rPr>
                <w:rFonts w:ascii="Consolas"/>
                <w:color w:val="000000"/>
                <w:sz w:val="20"/>
                <w:szCs w:val="20"/>
              </w:rPr>
              <w:t>.List</w:t>
            </w:r>
            <w:proofErr w:type="spellEnd"/>
            <w:r w:rsidRPr="00DB20B0">
              <w:rPr>
                <w:rFonts w:ascii="Consolas"/>
                <w:color w:val="000000"/>
                <w:sz w:val="20"/>
                <w:szCs w:val="20"/>
              </w:rPr>
              <w:t xml:space="preserve"> of Interests, </w:t>
            </w:r>
            <w:r w:rsidRPr="00DB20B0">
              <w:rPr>
                <w:rFonts w:ascii="Consolas"/>
                <w:b/>
                <w:color w:val="7030A0"/>
                <w:sz w:val="20"/>
                <w:szCs w:val="20"/>
              </w:rPr>
              <w:t>Interest</w:t>
            </w:r>
            <w:r w:rsidRPr="00DB20B0">
              <w:rPr>
                <w:rFonts w:ascii="Consolas"/>
                <w:color w:val="000000"/>
                <w:sz w:val="20"/>
                <w:szCs w:val="20"/>
              </w:rPr>
              <w:t>)</w:t>
            </w:r>
          </w:p>
        </w:tc>
      </w:tr>
      <w:tr w:rsidR="00DE2D7F" w14:paraId="3A7E37EB" w14:textId="77777777">
        <w:trPr>
          <w:trHeight w:val="45"/>
          <w:tblCellSpacing w:w="0" w:type="auto"/>
        </w:trPr>
        <w:tc>
          <w:tcPr>
            <w:tcW w:w="0" w:type="auto"/>
            <w:gridSpan w:val="3"/>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2DC35AC6" w14:textId="77777777" w:rsidR="00DE2D7F" w:rsidRDefault="00BC1135">
            <w:pPr>
              <w:pBdr>
                <w:top w:val="none" w:sz="0" w:space="4" w:color="auto"/>
                <w:bottom w:val="none" w:sz="0" w:space="4" w:color="auto"/>
              </w:pBdr>
              <w:spacing w:after="75"/>
              <w:ind w:left="300"/>
            </w:pPr>
            <w:proofErr w:type="gramStart"/>
            <w:r>
              <w:rPr>
                <w:rFonts w:ascii="Consolas"/>
                <w:color w:val="000000"/>
              </w:rPr>
              <w:t xml:space="preserve">count( </w:t>
            </w:r>
            <w:r w:rsidRPr="00DB20B0">
              <w:rPr>
                <w:rFonts w:ascii="Consolas"/>
                <w:b/>
                <w:color w:val="7030A0"/>
              </w:rPr>
              <w:t>Matching</w:t>
            </w:r>
            <w:proofErr w:type="gramEnd"/>
            <w:r w:rsidRPr="00DB20B0">
              <w:rPr>
                <w:rFonts w:ascii="Consolas"/>
                <w:b/>
                <w:color w:val="7030A0"/>
              </w:rPr>
              <w:t xml:space="preserve"> Interests</w:t>
            </w:r>
            <w:r>
              <w:rPr>
                <w:rFonts w:ascii="Consolas"/>
                <w:color w:val="000000"/>
              </w:rPr>
              <w:t>[item = true] )</w:t>
            </w:r>
          </w:p>
        </w:tc>
      </w:tr>
    </w:tbl>
    <w:p w14:paraId="0A31C845" w14:textId="77777777" w:rsidR="00DE2D7F" w:rsidRDefault="00BC1135">
      <w:pPr>
        <w:pStyle w:val="Heading1"/>
        <w:spacing w:after="150"/>
      </w:pPr>
      <w:bookmarkStart w:id="15" w:name="_Toc483833765"/>
      <w:bookmarkStart w:id="16" w:name="_852f9041-efad-4159-a20a-b54cb9829bb0"/>
      <w:bookmarkEnd w:id="3"/>
      <w:r>
        <w:rPr>
          <w:rFonts w:ascii="Calibri"/>
          <w:b w:val="0"/>
          <w:color w:val="000000"/>
          <w:sz w:val="48"/>
        </w:rPr>
        <w:t>Data Types</w:t>
      </w:r>
      <w:bookmarkEnd w:id="15"/>
    </w:p>
    <w:p w14:paraId="32DCC833" w14:textId="77777777" w:rsidR="00DE2D7F" w:rsidRDefault="00BC1135">
      <w:pPr>
        <w:spacing w:after="150"/>
      </w:pPr>
      <w:bookmarkStart w:id="17" w:name="tProfile"/>
      <w:bookmarkEnd w:id="17"/>
      <w:r>
        <w:rPr>
          <w:rFonts w:ascii="Calibri"/>
          <w:color w:val="000000"/>
          <w:sz w:val="24"/>
        </w:rPr>
        <w:t xml:space="preserve"> </w:t>
      </w:r>
      <w:proofErr w:type="spellStart"/>
      <w:r>
        <w:rPr>
          <w:rFonts w:ascii="Calibri"/>
          <w:b/>
          <w:color w:val="000000"/>
          <w:sz w:val="24"/>
        </w:rPr>
        <w:t>tProfile</w:t>
      </w:r>
      <w:proofErr w:type="spellEnd"/>
    </w:p>
    <w:tbl>
      <w:tblPr>
        <w:tblW w:w="0" w:type="auto"/>
        <w:tblCellSpacing w:w="0" w:type="auto"/>
        <w:tblLook w:val="04A0" w:firstRow="1" w:lastRow="0" w:firstColumn="1" w:lastColumn="0" w:noHBand="0" w:noVBand="1"/>
      </w:tblPr>
      <w:tblGrid>
        <w:gridCol w:w="6329"/>
        <w:gridCol w:w="3181"/>
      </w:tblGrid>
      <w:tr w:rsidR="00DE2D7F" w14:paraId="0CCB20D2"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5AF90ACB" w14:textId="77777777" w:rsidR="00DE2D7F" w:rsidRDefault="00BC1135">
            <w:pPr>
              <w:spacing w:after="0"/>
            </w:pPr>
            <w:r>
              <w:rPr>
                <w:rFonts w:ascii="Calibri"/>
                <w:color w:val="000000"/>
              </w:rPr>
              <w:t>Name</w:t>
            </w:r>
          </w:p>
          <w:p w14:paraId="1F1FE56A"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5B0DAEB" w14:textId="77777777" w:rsidR="00DE2D7F" w:rsidRDefault="00BC1135">
            <w:pPr>
              <w:spacing w:after="0"/>
            </w:pPr>
            <w:r>
              <w:rPr>
                <w:rFonts w:ascii="Calibri"/>
                <w:color w:val="000000"/>
              </w:rPr>
              <w:t>Text</w:t>
            </w:r>
          </w:p>
        </w:tc>
      </w:tr>
      <w:tr w:rsidR="00DE2D7F" w14:paraId="1041BFD0"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7B6DBA6" w14:textId="77777777" w:rsidR="00DE2D7F" w:rsidRDefault="00BC1135">
            <w:pPr>
              <w:spacing w:after="0"/>
            </w:pPr>
            <w:r>
              <w:rPr>
                <w:rFonts w:ascii="Calibri"/>
                <w:color w:val="000000"/>
              </w:rPr>
              <w:t>Gender</w:t>
            </w:r>
          </w:p>
          <w:p w14:paraId="6D155475"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655EE95" w14:textId="77777777" w:rsidR="00DE2D7F" w:rsidRDefault="00515149">
            <w:pPr>
              <w:spacing w:after="0"/>
            </w:pPr>
            <w:hyperlink w:anchor="tGender">
              <w:proofErr w:type="spellStart"/>
              <w:r w:rsidR="00BC1135">
                <w:rPr>
                  <w:rStyle w:val="Hyperlink"/>
                  <w:rFonts w:ascii="Calibri"/>
                  <w:color w:val="2F96B4"/>
                </w:rPr>
                <w:t>tGender</w:t>
              </w:r>
              <w:proofErr w:type="spellEnd"/>
            </w:hyperlink>
          </w:p>
          <w:p w14:paraId="09AEC17E" w14:textId="77777777" w:rsidR="00DE2D7F" w:rsidRDefault="00BC1135">
            <w:pPr>
              <w:spacing w:after="0"/>
            </w:pPr>
            <w:r>
              <w:rPr>
                <w:rFonts w:ascii="Calibri"/>
                <w:i/>
                <w:color w:val="000000"/>
                <w:sz w:val="16"/>
              </w:rPr>
              <w:t>"Male", "Female"</w:t>
            </w:r>
          </w:p>
        </w:tc>
      </w:tr>
      <w:tr w:rsidR="00DE2D7F" w14:paraId="6C66DABC"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5685B84" w14:textId="77777777" w:rsidR="00DE2D7F" w:rsidRDefault="00BC1135">
            <w:pPr>
              <w:spacing w:after="0"/>
            </w:pPr>
            <w:r>
              <w:rPr>
                <w:rFonts w:ascii="Calibri"/>
                <w:color w:val="000000"/>
              </w:rPr>
              <w:t>City</w:t>
            </w:r>
          </w:p>
          <w:p w14:paraId="4F8B9F55"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A6C6B8D" w14:textId="77777777" w:rsidR="00DE2D7F" w:rsidRDefault="00BC1135">
            <w:pPr>
              <w:spacing w:after="0"/>
            </w:pPr>
            <w:r>
              <w:rPr>
                <w:rFonts w:ascii="Calibri"/>
                <w:color w:val="000000"/>
              </w:rPr>
              <w:t>Text</w:t>
            </w:r>
          </w:p>
        </w:tc>
      </w:tr>
      <w:tr w:rsidR="00DE2D7F" w14:paraId="75F6C1F8"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0E24852" w14:textId="77777777" w:rsidR="00DE2D7F" w:rsidRDefault="00BC1135">
            <w:pPr>
              <w:spacing w:after="0"/>
            </w:pPr>
            <w:r>
              <w:rPr>
                <w:rFonts w:ascii="Calibri"/>
                <w:color w:val="000000"/>
              </w:rPr>
              <w:t>Age</w:t>
            </w:r>
          </w:p>
          <w:p w14:paraId="43FD4C87"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76DAF9B" w14:textId="77777777" w:rsidR="00DE2D7F" w:rsidRDefault="00BC1135">
            <w:pPr>
              <w:spacing w:after="0"/>
            </w:pPr>
            <w:r>
              <w:rPr>
                <w:rFonts w:ascii="Calibri"/>
                <w:color w:val="000000"/>
              </w:rPr>
              <w:t>Number</w:t>
            </w:r>
          </w:p>
        </w:tc>
      </w:tr>
      <w:tr w:rsidR="00DE2D7F" w14:paraId="78A03CD2"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67C402E" w14:textId="77777777" w:rsidR="00DE2D7F" w:rsidRDefault="00BC1135">
            <w:pPr>
              <w:spacing w:after="0"/>
            </w:pPr>
            <w:r>
              <w:rPr>
                <w:rFonts w:ascii="Calibri"/>
                <w:color w:val="000000"/>
              </w:rPr>
              <w:t>List of Interests</w:t>
            </w:r>
          </w:p>
          <w:p w14:paraId="37B6EC91"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7F9E57EE" w14:textId="77777777" w:rsidR="00DE2D7F" w:rsidRDefault="00515149">
            <w:pPr>
              <w:spacing w:after="0"/>
            </w:pPr>
            <w:hyperlink w:anchor="tInterests">
              <w:proofErr w:type="spellStart"/>
              <w:r w:rsidR="00BC1135">
                <w:rPr>
                  <w:rStyle w:val="Hyperlink"/>
                  <w:rFonts w:ascii="Calibri"/>
                  <w:color w:val="2F96B4"/>
                </w:rPr>
                <w:t>tInterests</w:t>
              </w:r>
              <w:proofErr w:type="spellEnd"/>
            </w:hyperlink>
          </w:p>
        </w:tc>
      </w:tr>
      <w:tr w:rsidR="00DE2D7F" w14:paraId="74E40909"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64A2BC4" w14:textId="77777777" w:rsidR="00DE2D7F" w:rsidRDefault="00BC1135">
            <w:pPr>
              <w:spacing w:after="0"/>
            </w:pPr>
            <w:r>
              <w:rPr>
                <w:rFonts w:ascii="Calibri"/>
                <w:color w:val="000000"/>
              </w:rPr>
              <w:t>Minimum Acceptable Age</w:t>
            </w:r>
          </w:p>
          <w:p w14:paraId="567DD232"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3F5B9C2" w14:textId="77777777" w:rsidR="00DE2D7F" w:rsidRDefault="00BC1135">
            <w:pPr>
              <w:spacing w:after="0"/>
            </w:pPr>
            <w:r>
              <w:rPr>
                <w:rFonts w:ascii="Calibri"/>
                <w:color w:val="000000"/>
              </w:rPr>
              <w:t>Number</w:t>
            </w:r>
          </w:p>
        </w:tc>
      </w:tr>
      <w:tr w:rsidR="00DE2D7F" w14:paraId="3B9A38ED"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B3B9BFF" w14:textId="77777777" w:rsidR="00DE2D7F" w:rsidRDefault="00BC1135">
            <w:pPr>
              <w:spacing w:after="0"/>
            </w:pPr>
            <w:r>
              <w:rPr>
                <w:rFonts w:ascii="Calibri"/>
                <w:color w:val="000000"/>
              </w:rPr>
              <w:t>Maximum Acceptable Age</w:t>
            </w:r>
          </w:p>
          <w:p w14:paraId="68DC7E0B"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DDC684D" w14:textId="77777777" w:rsidR="00DE2D7F" w:rsidRDefault="00BC1135">
            <w:pPr>
              <w:spacing w:after="0"/>
            </w:pPr>
            <w:r>
              <w:rPr>
                <w:rFonts w:ascii="Calibri"/>
                <w:color w:val="000000"/>
              </w:rPr>
              <w:lastRenderedPageBreak/>
              <w:t>Number</w:t>
            </w:r>
          </w:p>
        </w:tc>
      </w:tr>
      <w:tr w:rsidR="00DE2D7F" w14:paraId="415E9D7E"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686A5C1" w14:textId="77777777" w:rsidR="00DE2D7F" w:rsidRDefault="00BC1135">
            <w:pPr>
              <w:spacing w:after="0"/>
            </w:pPr>
            <w:r>
              <w:rPr>
                <w:rFonts w:ascii="Calibri"/>
                <w:color w:val="000000"/>
              </w:rPr>
              <w:t>Acceptable Genders</w:t>
            </w:r>
          </w:p>
          <w:p w14:paraId="1691A5CC"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C923DED" w14:textId="77777777" w:rsidR="00DE2D7F" w:rsidRDefault="00515149">
            <w:pPr>
              <w:spacing w:after="0"/>
            </w:pPr>
            <w:hyperlink w:anchor="tGenders">
              <w:proofErr w:type="spellStart"/>
              <w:r w:rsidR="00BC1135">
                <w:rPr>
                  <w:rStyle w:val="Hyperlink"/>
                  <w:rFonts w:ascii="Calibri"/>
                  <w:color w:val="2F96B4"/>
                </w:rPr>
                <w:t>tGenders</w:t>
              </w:r>
              <w:proofErr w:type="spellEnd"/>
            </w:hyperlink>
          </w:p>
        </w:tc>
      </w:tr>
      <w:tr w:rsidR="00DE2D7F" w14:paraId="27E842C8"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5CCAFEE" w14:textId="77777777" w:rsidR="00DE2D7F" w:rsidRDefault="00BC1135">
            <w:pPr>
              <w:spacing w:after="0"/>
            </w:pPr>
            <w:r>
              <w:rPr>
                <w:rFonts w:ascii="Calibri"/>
                <w:color w:val="000000"/>
              </w:rPr>
              <w:t>Minimum Matching Interests</w:t>
            </w:r>
          </w:p>
          <w:p w14:paraId="78863066"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EFBAB52" w14:textId="77777777" w:rsidR="00DE2D7F" w:rsidRDefault="00BC1135">
            <w:pPr>
              <w:spacing w:after="0"/>
            </w:pPr>
            <w:r>
              <w:rPr>
                <w:rFonts w:ascii="Calibri"/>
                <w:color w:val="000000"/>
              </w:rPr>
              <w:t>Number</w:t>
            </w:r>
          </w:p>
        </w:tc>
      </w:tr>
    </w:tbl>
    <w:p w14:paraId="1456ABE8" w14:textId="77777777" w:rsidR="00DE2D7F" w:rsidRDefault="00BC1135">
      <w:pPr>
        <w:spacing w:after="150"/>
      </w:pPr>
      <w:bookmarkStart w:id="18" w:name="tGender"/>
      <w:bookmarkEnd w:id="18"/>
      <w:r>
        <w:rPr>
          <w:rFonts w:ascii="Calibri"/>
          <w:color w:val="000000"/>
          <w:sz w:val="24"/>
        </w:rPr>
        <w:t xml:space="preserve"> </w:t>
      </w:r>
      <w:proofErr w:type="spellStart"/>
      <w:r>
        <w:rPr>
          <w:rFonts w:ascii="Calibri"/>
          <w:b/>
          <w:color w:val="000000"/>
          <w:sz w:val="24"/>
        </w:rPr>
        <w:t>tGender</w:t>
      </w:r>
      <w:proofErr w:type="spellEnd"/>
    </w:p>
    <w:tbl>
      <w:tblPr>
        <w:tblW w:w="0" w:type="auto"/>
        <w:tblCellSpacing w:w="0" w:type="auto"/>
        <w:tblLook w:val="04A0" w:firstRow="1" w:lastRow="0" w:firstColumn="1" w:lastColumn="0" w:noHBand="0" w:noVBand="1"/>
      </w:tblPr>
      <w:tblGrid>
        <w:gridCol w:w="9510"/>
      </w:tblGrid>
      <w:tr w:rsidR="00DE2D7F" w14:paraId="71A329E0"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5C0D8E10" w14:textId="77777777" w:rsidR="00DE2D7F" w:rsidRDefault="00BC1135">
            <w:pPr>
              <w:spacing w:after="0"/>
            </w:pPr>
            <w:r>
              <w:rPr>
                <w:rFonts w:ascii="Calibri"/>
                <w:color w:val="000000"/>
              </w:rPr>
              <w:t>Text</w:t>
            </w:r>
          </w:p>
          <w:p w14:paraId="0F0FF127" w14:textId="77777777" w:rsidR="00DE2D7F" w:rsidRDefault="00BC1135">
            <w:pPr>
              <w:spacing w:after="0"/>
            </w:pPr>
            <w:r>
              <w:rPr>
                <w:rFonts w:ascii="Calibri"/>
                <w:i/>
                <w:color w:val="000000"/>
                <w:sz w:val="16"/>
              </w:rPr>
              <w:t>"Male", "Female"</w:t>
            </w:r>
          </w:p>
        </w:tc>
      </w:tr>
    </w:tbl>
    <w:p w14:paraId="1B8A65DF" w14:textId="77777777" w:rsidR="00DE2D7F" w:rsidRDefault="00BC1135">
      <w:pPr>
        <w:spacing w:after="150"/>
      </w:pPr>
      <w:bookmarkStart w:id="19" w:name="tGenders"/>
      <w:bookmarkEnd w:id="19"/>
      <w:r>
        <w:rPr>
          <w:rFonts w:ascii="Calibri"/>
          <w:color w:val="000000"/>
          <w:sz w:val="24"/>
        </w:rPr>
        <w:t xml:space="preserve"> </w:t>
      </w:r>
      <w:proofErr w:type="spellStart"/>
      <w:r>
        <w:rPr>
          <w:rFonts w:ascii="Calibri"/>
          <w:b/>
          <w:color w:val="000000"/>
          <w:sz w:val="24"/>
        </w:rPr>
        <w:t>tGenders</w:t>
      </w:r>
      <w:proofErr w:type="spellEnd"/>
    </w:p>
    <w:tbl>
      <w:tblPr>
        <w:tblW w:w="0" w:type="auto"/>
        <w:tblCellSpacing w:w="0" w:type="auto"/>
        <w:tblLook w:val="04A0" w:firstRow="1" w:lastRow="0" w:firstColumn="1" w:lastColumn="0" w:noHBand="0" w:noVBand="1"/>
      </w:tblPr>
      <w:tblGrid>
        <w:gridCol w:w="9510"/>
      </w:tblGrid>
      <w:tr w:rsidR="00DE2D7F" w14:paraId="59074F46"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772DA47" w14:textId="77777777" w:rsidR="00DE2D7F" w:rsidRDefault="00515149">
            <w:pPr>
              <w:spacing w:after="0"/>
            </w:pPr>
            <w:hyperlink w:anchor="tGender">
              <w:proofErr w:type="spellStart"/>
              <w:r w:rsidR="00BC1135">
                <w:rPr>
                  <w:rStyle w:val="Hyperlink"/>
                  <w:rFonts w:ascii="Calibri"/>
                  <w:color w:val="2F96B4"/>
                </w:rPr>
                <w:t>tGender</w:t>
              </w:r>
              <w:proofErr w:type="spellEnd"/>
            </w:hyperlink>
          </w:p>
          <w:p w14:paraId="7C2CAD75" w14:textId="77777777" w:rsidR="00DE2D7F" w:rsidRDefault="00BC1135">
            <w:pPr>
              <w:spacing w:after="0"/>
            </w:pPr>
            <w:r>
              <w:rPr>
                <w:rFonts w:ascii="Calibri"/>
                <w:i/>
                <w:color w:val="000000"/>
                <w:sz w:val="16"/>
              </w:rPr>
              <w:t>"Male", "Female"</w:t>
            </w:r>
          </w:p>
        </w:tc>
      </w:tr>
    </w:tbl>
    <w:p w14:paraId="08790E52" w14:textId="77777777" w:rsidR="00DE2D7F" w:rsidRDefault="00BC1135">
      <w:pPr>
        <w:spacing w:after="150"/>
      </w:pPr>
      <w:bookmarkStart w:id="20" w:name="tInterests"/>
      <w:bookmarkEnd w:id="20"/>
      <w:r>
        <w:rPr>
          <w:rFonts w:ascii="Calibri"/>
          <w:color w:val="000000"/>
          <w:sz w:val="24"/>
        </w:rPr>
        <w:t xml:space="preserve"> </w:t>
      </w:r>
      <w:proofErr w:type="spellStart"/>
      <w:r>
        <w:rPr>
          <w:rFonts w:ascii="Calibri"/>
          <w:b/>
          <w:color w:val="000000"/>
          <w:sz w:val="24"/>
        </w:rPr>
        <w:t>tInterests</w:t>
      </w:r>
      <w:proofErr w:type="spellEnd"/>
    </w:p>
    <w:tbl>
      <w:tblPr>
        <w:tblW w:w="0" w:type="auto"/>
        <w:tblCellSpacing w:w="0" w:type="auto"/>
        <w:tblLook w:val="04A0" w:firstRow="1" w:lastRow="0" w:firstColumn="1" w:lastColumn="0" w:noHBand="0" w:noVBand="1"/>
      </w:tblPr>
      <w:tblGrid>
        <w:gridCol w:w="9510"/>
      </w:tblGrid>
      <w:tr w:rsidR="00DE2D7F" w14:paraId="1EC7E426"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72703C2" w14:textId="77777777" w:rsidR="00DE2D7F" w:rsidRDefault="00BC1135">
            <w:pPr>
              <w:spacing w:after="0"/>
            </w:pPr>
            <w:r>
              <w:rPr>
                <w:rFonts w:ascii="Calibri"/>
                <w:color w:val="000000"/>
              </w:rPr>
              <w:t>Text</w:t>
            </w:r>
          </w:p>
        </w:tc>
      </w:tr>
    </w:tbl>
    <w:p w14:paraId="758841E5" w14:textId="77777777" w:rsidR="00DE2D7F" w:rsidRDefault="00BC1135">
      <w:pPr>
        <w:spacing w:after="150"/>
      </w:pPr>
      <w:bookmarkStart w:id="21" w:name="tProfiles"/>
      <w:bookmarkEnd w:id="21"/>
      <w:r>
        <w:rPr>
          <w:rFonts w:ascii="Calibri"/>
          <w:color w:val="000000"/>
          <w:sz w:val="24"/>
        </w:rPr>
        <w:t xml:space="preserve"> </w:t>
      </w:r>
      <w:proofErr w:type="spellStart"/>
      <w:r>
        <w:rPr>
          <w:rFonts w:ascii="Calibri"/>
          <w:b/>
          <w:color w:val="000000"/>
          <w:sz w:val="24"/>
        </w:rPr>
        <w:t>tProfiles</w:t>
      </w:r>
      <w:proofErr w:type="spellEnd"/>
    </w:p>
    <w:tbl>
      <w:tblPr>
        <w:tblW w:w="0" w:type="auto"/>
        <w:tblCellSpacing w:w="0" w:type="auto"/>
        <w:tblLook w:val="04A0" w:firstRow="1" w:lastRow="0" w:firstColumn="1" w:lastColumn="0" w:noHBand="0" w:noVBand="1"/>
      </w:tblPr>
      <w:tblGrid>
        <w:gridCol w:w="9510"/>
      </w:tblGrid>
      <w:tr w:rsidR="00DE2D7F" w14:paraId="5E6D3FE8"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0754E1F6" w14:textId="77777777" w:rsidR="00DE2D7F" w:rsidRDefault="00515149">
            <w:pPr>
              <w:spacing w:after="0"/>
            </w:pPr>
            <w:hyperlink w:anchor="tProfile">
              <w:proofErr w:type="spellStart"/>
              <w:r w:rsidR="00BC1135">
                <w:rPr>
                  <w:rStyle w:val="Hyperlink"/>
                  <w:rFonts w:ascii="Calibri"/>
                  <w:color w:val="2F96B4"/>
                </w:rPr>
                <w:t>tProfile</w:t>
              </w:r>
              <w:proofErr w:type="spellEnd"/>
            </w:hyperlink>
          </w:p>
        </w:tc>
      </w:tr>
    </w:tbl>
    <w:p w14:paraId="76B63B1A" w14:textId="77777777" w:rsidR="00DB20B0" w:rsidRDefault="00DB20B0">
      <w:pPr>
        <w:spacing w:after="150"/>
        <w:rPr>
          <w:rFonts w:ascii="Calibri"/>
          <w:color w:val="000000"/>
          <w:sz w:val="24"/>
        </w:rPr>
      </w:pPr>
      <w:bookmarkStart w:id="22" w:name="tCandidate"/>
      <w:bookmarkEnd w:id="22"/>
    </w:p>
    <w:p w14:paraId="48064969" w14:textId="77777777" w:rsidR="00DE2D7F" w:rsidRDefault="00BC1135">
      <w:pPr>
        <w:spacing w:after="150"/>
      </w:pPr>
      <w:r>
        <w:rPr>
          <w:rFonts w:ascii="Calibri"/>
          <w:color w:val="000000"/>
          <w:sz w:val="24"/>
        </w:rPr>
        <w:t xml:space="preserve"> </w:t>
      </w:r>
      <w:proofErr w:type="spellStart"/>
      <w:r>
        <w:rPr>
          <w:rFonts w:ascii="Calibri"/>
          <w:b/>
          <w:color w:val="000000"/>
          <w:sz w:val="24"/>
        </w:rPr>
        <w:t>tCandidate</w:t>
      </w:r>
      <w:proofErr w:type="spellEnd"/>
    </w:p>
    <w:tbl>
      <w:tblPr>
        <w:tblW w:w="0" w:type="auto"/>
        <w:tblCellSpacing w:w="0" w:type="auto"/>
        <w:tblLook w:val="04A0" w:firstRow="1" w:lastRow="0" w:firstColumn="1" w:lastColumn="0" w:noHBand="0" w:noVBand="1"/>
      </w:tblPr>
      <w:tblGrid>
        <w:gridCol w:w="4856"/>
        <w:gridCol w:w="4654"/>
      </w:tblGrid>
      <w:tr w:rsidR="00DE2D7F" w14:paraId="125C5314" w14:textId="77777777">
        <w:trPr>
          <w:trHeight w:val="330"/>
          <w:tblCellSpacing w:w="0" w:type="auto"/>
        </w:trPr>
        <w:tc>
          <w:tcPr>
            <w:tcW w:w="6387"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43B0974" w14:textId="77777777" w:rsidR="00DE2D7F" w:rsidRDefault="00BC1135">
            <w:pPr>
              <w:spacing w:after="0"/>
            </w:pPr>
            <w:r>
              <w:rPr>
                <w:rFonts w:ascii="Calibri"/>
                <w:color w:val="000000"/>
              </w:rPr>
              <w:t>Profile1</w:t>
            </w:r>
          </w:p>
          <w:p w14:paraId="57E6657B" w14:textId="77777777" w:rsidR="00DE2D7F" w:rsidRDefault="00DE2D7F">
            <w:pPr>
              <w:spacing w:after="0"/>
            </w:pPr>
          </w:p>
        </w:tc>
        <w:tc>
          <w:tcPr>
            <w:tcW w:w="6093"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CCFFE52" w14:textId="77777777" w:rsidR="00DE2D7F" w:rsidRDefault="00515149">
            <w:pPr>
              <w:spacing w:after="0"/>
            </w:pPr>
            <w:hyperlink w:anchor="tProfile">
              <w:proofErr w:type="spellStart"/>
              <w:r w:rsidR="00BC1135">
                <w:rPr>
                  <w:rStyle w:val="Hyperlink"/>
                  <w:rFonts w:ascii="Calibri"/>
                  <w:color w:val="2F96B4"/>
                </w:rPr>
                <w:t>tProfile</w:t>
              </w:r>
              <w:proofErr w:type="spellEnd"/>
            </w:hyperlink>
          </w:p>
        </w:tc>
      </w:tr>
      <w:tr w:rsidR="00DE2D7F" w14:paraId="1DC91813" w14:textId="77777777">
        <w:trPr>
          <w:trHeight w:val="330"/>
          <w:tblCellSpacing w:w="0" w:type="auto"/>
        </w:trPr>
        <w:tc>
          <w:tcPr>
            <w:tcW w:w="6387"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7AEBDE15" w14:textId="77777777" w:rsidR="00DE2D7F" w:rsidRDefault="00BC1135">
            <w:pPr>
              <w:spacing w:after="0"/>
            </w:pPr>
            <w:r>
              <w:rPr>
                <w:rFonts w:ascii="Calibri"/>
                <w:color w:val="000000"/>
              </w:rPr>
              <w:t>Profile2</w:t>
            </w:r>
          </w:p>
          <w:p w14:paraId="45B3D832" w14:textId="77777777" w:rsidR="00DE2D7F" w:rsidRDefault="00DE2D7F">
            <w:pPr>
              <w:spacing w:after="0"/>
            </w:pPr>
          </w:p>
        </w:tc>
        <w:tc>
          <w:tcPr>
            <w:tcW w:w="6093"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F79C6B7" w14:textId="77777777" w:rsidR="00DE2D7F" w:rsidRDefault="00515149">
            <w:pPr>
              <w:spacing w:after="0"/>
            </w:pPr>
            <w:hyperlink w:anchor="tProfile">
              <w:proofErr w:type="spellStart"/>
              <w:r w:rsidR="00BC1135">
                <w:rPr>
                  <w:rStyle w:val="Hyperlink"/>
                  <w:rFonts w:ascii="Calibri"/>
                  <w:color w:val="2F96B4"/>
                </w:rPr>
                <w:t>tProfile</w:t>
              </w:r>
              <w:proofErr w:type="spellEnd"/>
            </w:hyperlink>
          </w:p>
        </w:tc>
      </w:tr>
      <w:tr w:rsidR="00DE2D7F" w14:paraId="0607D98A" w14:textId="77777777">
        <w:trPr>
          <w:trHeight w:val="330"/>
          <w:tblCellSpacing w:w="0" w:type="auto"/>
        </w:trPr>
        <w:tc>
          <w:tcPr>
            <w:tcW w:w="6387"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6AD5037" w14:textId="77777777" w:rsidR="00DE2D7F" w:rsidRDefault="00BC1135">
            <w:pPr>
              <w:spacing w:after="0"/>
            </w:pPr>
            <w:r>
              <w:rPr>
                <w:rFonts w:ascii="Calibri"/>
                <w:color w:val="000000"/>
              </w:rPr>
              <w:t>Is Match</w:t>
            </w:r>
          </w:p>
          <w:p w14:paraId="01EB3A7B" w14:textId="77777777" w:rsidR="00DE2D7F" w:rsidRDefault="00DE2D7F">
            <w:pPr>
              <w:spacing w:after="0"/>
            </w:pPr>
          </w:p>
        </w:tc>
        <w:tc>
          <w:tcPr>
            <w:tcW w:w="6093"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82F34C2" w14:textId="77777777" w:rsidR="00DE2D7F" w:rsidRDefault="00BC1135">
            <w:pPr>
              <w:spacing w:after="0"/>
            </w:pPr>
            <w:r>
              <w:rPr>
                <w:rFonts w:ascii="Calibri"/>
                <w:color w:val="000000"/>
              </w:rPr>
              <w:t>Boolean</w:t>
            </w:r>
          </w:p>
        </w:tc>
      </w:tr>
      <w:tr w:rsidR="00DE2D7F" w14:paraId="1FF48056" w14:textId="77777777">
        <w:trPr>
          <w:trHeight w:val="330"/>
          <w:tblCellSpacing w:w="0" w:type="auto"/>
        </w:trPr>
        <w:tc>
          <w:tcPr>
            <w:tcW w:w="6387"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76312C31" w14:textId="77777777" w:rsidR="00DE2D7F" w:rsidRDefault="00BC1135">
            <w:pPr>
              <w:spacing w:after="0"/>
            </w:pPr>
            <w:r>
              <w:rPr>
                <w:rFonts w:ascii="Calibri"/>
                <w:color w:val="000000"/>
              </w:rPr>
              <w:t>Score</w:t>
            </w:r>
          </w:p>
          <w:p w14:paraId="57794252" w14:textId="77777777" w:rsidR="00DE2D7F" w:rsidRDefault="00DE2D7F">
            <w:pPr>
              <w:spacing w:after="0"/>
            </w:pPr>
          </w:p>
        </w:tc>
        <w:tc>
          <w:tcPr>
            <w:tcW w:w="6093"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1F21AA1" w14:textId="77777777" w:rsidR="00DE2D7F" w:rsidRDefault="00BC1135">
            <w:pPr>
              <w:spacing w:after="0"/>
            </w:pPr>
            <w:r>
              <w:rPr>
                <w:rFonts w:ascii="Calibri"/>
                <w:color w:val="000000"/>
              </w:rPr>
              <w:t>Number</w:t>
            </w:r>
          </w:p>
        </w:tc>
      </w:tr>
    </w:tbl>
    <w:p w14:paraId="01EC21A9" w14:textId="77777777" w:rsidR="00DE2D7F" w:rsidRDefault="00BC1135">
      <w:pPr>
        <w:spacing w:after="150"/>
      </w:pPr>
      <w:bookmarkStart w:id="23" w:name="tCandidates"/>
      <w:bookmarkEnd w:id="23"/>
      <w:r>
        <w:rPr>
          <w:rFonts w:ascii="Calibri"/>
          <w:color w:val="000000"/>
          <w:sz w:val="24"/>
        </w:rPr>
        <w:t xml:space="preserve"> </w:t>
      </w:r>
      <w:proofErr w:type="spellStart"/>
      <w:r>
        <w:rPr>
          <w:rFonts w:ascii="Calibri"/>
          <w:b/>
          <w:color w:val="000000"/>
          <w:sz w:val="24"/>
        </w:rPr>
        <w:t>tCandidates</w:t>
      </w:r>
      <w:proofErr w:type="spellEnd"/>
    </w:p>
    <w:tbl>
      <w:tblPr>
        <w:tblW w:w="0" w:type="auto"/>
        <w:tblCellSpacing w:w="0" w:type="auto"/>
        <w:tblLook w:val="04A0" w:firstRow="1" w:lastRow="0" w:firstColumn="1" w:lastColumn="0" w:noHBand="0" w:noVBand="1"/>
      </w:tblPr>
      <w:tblGrid>
        <w:gridCol w:w="9510"/>
      </w:tblGrid>
      <w:tr w:rsidR="00DE2D7F" w14:paraId="14689F62"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5AD40FA2" w14:textId="77777777" w:rsidR="00DE2D7F" w:rsidRDefault="00515149">
            <w:pPr>
              <w:spacing w:after="0"/>
            </w:pPr>
            <w:hyperlink w:anchor="tCandidate">
              <w:proofErr w:type="spellStart"/>
              <w:r w:rsidR="00BC1135">
                <w:rPr>
                  <w:rStyle w:val="Hyperlink"/>
                  <w:rFonts w:ascii="Calibri"/>
                  <w:color w:val="2F96B4"/>
                </w:rPr>
                <w:t>tCandidate</w:t>
              </w:r>
              <w:proofErr w:type="spellEnd"/>
            </w:hyperlink>
          </w:p>
        </w:tc>
      </w:tr>
    </w:tbl>
    <w:p w14:paraId="0CB741CE" w14:textId="77777777" w:rsidR="00DE2D7F" w:rsidRDefault="00BC1135">
      <w:pPr>
        <w:spacing w:after="150"/>
      </w:pPr>
      <w:bookmarkStart w:id="24" w:name="tBooleans"/>
      <w:bookmarkEnd w:id="24"/>
      <w:r>
        <w:rPr>
          <w:rFonts w:ascii="Calibri"/>
          <w:color w:val="000000"/>
          <w:sz w:val="24"/>
        </w:rPr>
        <w:t xml:space="preserve"> </w:t>
      </w:r>
      <w:proofErr w:type="spellStart"/>
      <w:r>
        <w:rPr>
          <w:rFonts w:ascii="Calibri"/>
          <w:b/>
          <w:color w:val="000000"/>
          <w:sz w:val="24"/>
        </w:rPr>
        <w:t>tBooleans</w:t>
      </w:r>
      <w:proofErr w:type="spellEnd"/>
    </w:p>
    <w:tbl>
      <w:tblPr>
        <w:tblW w:w="0" w:type="auto"/>
        <w:tblCellSpacing w:w="0" w:type="auto"/>
        <w:tblLook w:val="04A0" w:firstRow="1" w:lastRow="0" w:firstColumn="1" w:lastColumn="0" w:noHBand="0" w:noVBand="1"/>
      </w:tblPr>
      <w:tblGrid>
        <w:gridCol w:w="9510"/>
      </w:tblGrid>
      <w:tr w:rsidR="00DE2D7F" w14:paraId="376F4220"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D642F16" w14:textId="77777777" w:rsidR="00DE2D7F" w:rsidRDefault="00BC1135">
            <w:pPr>
              <w:spacing w:after="0"/>
            </w:pPr>
            <w:r>
              <w:rPr>
                <w:rFonts w:ascii="Calibri"/>
                <w:color w:val="000000"/>
              </w:rPr>
              <w:t>Boolean</w:t>
            </w:r>
          </w:p>
        </w:tc>
      </w:tr>
      <w:bookmarkEnd w:id="16"/>
    </w:tbl>
    <w:p w14:paraId="42488517" w14:textId="77777777" w:rsidR="00BC1135" w:rsidRDefault="00BC1135"/>
    <w:sectPr w:rsidR="00BC1135">
      <w:pgSz w:w="12240" w:h="15840"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F36DC4"/>
    <w:multiLevelType w:val="hybridMultilevel"/>
    <w:tmpl w:val="B804FF56"/>
    <w:lvl w:ilvl="0" w:tplc="822AF0D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316C"/>
    <w:multiLevelType w:val="multilevel"/>
    <w:tmpl w:val="57C0BD46"/>
    <w:lvl w:ilvl="0">
      <w:start w:val="1"/>
      <w:numFmt w:val="decimal"/>
      <w:lvlText w:val="%1"/>
      <w:lvlJc w:val="left"/>
      <w:pPr>
        <w:ind w:left="1335"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E2D7F"/>
    <w:rsid w:val="001652BF"/>
    <w:rsid w:val="003B193F"/>
    <w:rsid w:val="003D73B3"/>
    <w:rsid w:val="00402908"/>
    <w:rsid w:val="00493D59"/>
    <w:rsid w:val="004A4325"/>
    <w:rsid w:val="00515149"/>
    <w:rsid w:val="00772567"/>
    <w:rsid w:val="009C1DE4"/>
    <w:rsid w:val="00B302F2"/>
    <w:rsid w:val="00BC1135"/>
    <w:rsid w:val="00DB20B0"/>
    <w:rsid w:val="00DE2D7F"/>
    <w:rsid w:val="00E0468A"/>
    <w:rsid w:val="00F72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A3BAD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TOC1">
    <w:name w:val="toc 1"/>
    <w:basedOn w:val="Normal"/>
    <w:next w:val="Normal"/>
    <w:autoRedefine/>
    <w:uiPriority w:val="39"/>
    <w:unhideWhenUsed/>
    <w:rsid w:val="00DB20B0"/>
    <w:pPr>
      <w:spacing w:after="100"/>
    </w:pPr>
  </w:style>
  <w:style w:type="paragraph" w:styleId="TOC2">
    <w:name w:val="toc 2"/>
    <w:basedOn w:val="Normal"/>
    <w:next w:val="Normal"/>
    <w:autoRedefine/>
    <w:uiPriority w:val="39"/>
    <w:unhideWhenUsed/>
    <w:rsid w:val="00DB20B0"/>
    <w:pPr>
      <w:spacing w:after="100"/>
      <w:ind w:left="220"/>
    </w:pPr>
  </w:style>
  <w:style w:type="paragraph" w:styleId="ListParagraph">
    <w:name w:val="List Paragraph"/>
    <w:basedOn w:val="Normal"/>
    <w:uiPriority w:val="99"/>
    <w:rsid w:val="001652BF"/>
    <w:pPr>
      <w:ind w:left="720"/>
      <w:contextualSpacing/>
    </w:pPr>
  </w:style>
  <w:style w:type="character" w:styleId="FollowedHyperlink">
    <w:name w:val="FollowedHyperlink"/>
    <w:basedOn w:val="DefaultParagraphFont"/>
    <w:uiPriority w:val="99"/>
    <w:semiHidden/>
    <w:unhideWhenUsed/>
    <w:rsid w:val="001652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trisotech.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s://github.com/kiegroup/drools/blob/7.1.0.Final/kie-dmn/kie-dmn-core/src/test/java/org/kie/dmn/core/OnlineDatingTest.java" TargetMode="External"/><Relationship Id="rId4" Type="http://schemas.openxmlformats.org/officeDocument/2006/relationships/settings" Target="settings.xml"/><Relationship Id="rId9" Type="http://schemas.openxmlformats.org/officeDocument/2006/relationships/hyperlink" Target="http://www.drool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3EA4141-61FD-A943-90DF-742F1463D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1020</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Matteo Mortari</cp:lastModifiedBy>
  <cp:revision>4</cp:revision>
  <dcterms:created xsi:type="dcterms:W3CDTF">2017-05-29T19:20:00Z</dcterms:created>
  <dcterms:modified xsi:type="dcterms:W3CDTF">2021-05-06T07:53:00Z</dcterms:modified>
</cp:coreProperties>
</file>